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96271" w14:textId="20E31F94" w:rsidR="007166CE" w:rsidRDefault="00F6007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43F2DFB" wp14:editId="0E80045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A24957" w14:textId="77777777" w:rsidR="007166CE" w:rsidRDefault="007166CE" w:rsidP="007166CE">
      <w:pPr>
        <w:pStyle w:val="berschrift1"/>
      </w:pPr>
      <w:r>
        <w:br w:type="page"/>
      </w:r>
      <w:r>
        <w:lastRenderedPageBreak/>
        <w:t>Vorwort</w:t>
      </w:r>
    </w:p>
    <w:p w14:paraId="7CE4629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0A7792C" w14:textId="77777777" w:rsidR="007E1779" w:rsidRDefault="008D7463" w:rsidP="007166CE">
      <w:r>
        <w:t xml:space="preserve">Dieses Jahr hat uns allen eine Menge abverlangt – doch Gott hat uns hindurchgetragen. </w:t>
      </w:r>
    </w:p>
    <w:p w14:paraId="13E074E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4F1E603" w14:textId="77777777" w:rsidR="007E1779" w:rsidRDefault="007E1779" w:rsidP="007166CE">
      <w:r>
        <w:t>Vielleicht hat aber auch der eine oder die andere Lust, mitzumachen und neue Bücher zu erstellen – sprecht mich einfach an.</w:t>
      </w:r>
    </w:p>
    <w:p w14:paraId="6F11D2FC" w14:textId="77777777" w:rsidR="007166CE" w:rsidRDefault="007166CE" w:rsidP="007166CE">
      <w:r>
        <w:t>Euch allen wünsche ich Gottes reichen Segen und dass Ihr für Euch interessante Texte hier findet. Für Anregungen bin ich immer dankbar.</w:t>
      </w:r>
    </w:p>
    <w:p w14:paraId="19D7FBD8" w14:textId="77777777" w:rsidR="007166CE" w:rsidRDefault="007166CE" w:rsidP="007166CE">
      <w:r>
        <w:t>Gruß &amp; Segen,</w:t>
      </w:r>
    </w:p>
    <w:p w14:paraId="0DE54F56" w14:textId="77777777" w:rsidR="007166CE" w:rsidRDefault="007166CE" w:rsidP="007166CE">
      <w:r>
        <w:t>Andreas</w:t>
      </w:r>
    </w:p>
    <w:p w14:paraId="31213CC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A30F650" w14:textId="77777777" w:rsidR="00412ECB" w:rsidRPr="00620079" w:rsidRDefault="00412ECB" w:rsidP="00412ECB">
      <w:pPr>
        <w:pStyle w:val="berschrift1"/>
      </w:pPr>
      <w:bookmarkStart w:id="0" w:name="_Hlk69381980"/>
      <w:r w:rsidRPr="00620079">
        <w:t>Bodenstein von Karlstadt, Andreas - Appellation</w:t>
      </w:r>
      <w:bookmarkEnd w:id="0"/>
      <w:r w:rsidRPr="00620079">
        <w:t>:</w:t>
      </w:r>
      <w:r w:rsidRPr="00620079">
        <w:rPr>
          <w:rStyle w:val="Fett"/>
          <w:rFonts w:eastAsiaTheme="majorEastAsia"/>
        </w:rPr>
        <w:t xml:space="preserve"> Andres Bodenstein von </w:t>
      </w:r>
      <w:proofErr w:type="spellStart"/>
      <w:r w:rsidRPr="00620079">
        <w:rPr>
          <w:rStyle w:val="Fett"/>
          <w:rFonts w:eastAsiaTheme="majorEastAsia"/>
        </w:rPr>
        <w:t>Carolstad</w:t>
      </w:r>
      <w:proofErr w:type="spellEnd"/>
      <w:r w:rsidRPr="00620079">
        <w:rPr>
          <w:rStyle w:val="Fett"/>
          <w:rFonts w:eastAsiaTheme="majorEastAsia"/>
        </w:rPr>
        <w:t xml:space="preserve"> zu dem </w:t>
      </w:r>
      <w:proofErr w:type="spellStart"/>
      <w:r w:rsidRPr="00620079">
        <w:rPr>
          <w:rStyle w:val="Fett"/>
          <w:rFonts w:eastAsiaTheme="majorEastAsia"/>
        </w:rPr>
        <w:t>allerheyligisten</w:t>
      </w:r>
      <w:proofErr w:type="spellEnd"/>
      <w:r w:rsidRPr="00620079">
        <w:rPr>
          <w:rStyle w:val="Fett"/>
          <w:rFonts w:eastAsiaTheme="majorEastAsia"/>
        </w:rPr>
        <w:t xml:space="preserve"> </w:t>
      </w:r>
      <w:proofErr w:type="spellStart"/>
      <w:r w:rsidRPr="00620079">
        <w:rPr>
          <w:rStyle w:val="Fett"/>
          <w:rFonts w:eastAsiaTheme="majorEastAsia"/>
        </w:rPr>
        <w:t>gemeynen</w:t>
      </w:r>
      <w:proofErr w:type="spellEnd"/>
      <w:r w:rsidRPr="00620079">
        <w:rPr>
          <w:rStyle w:val="Fett"/>
          <w:rFonts w:eastAsiaTheme="majorEastAsia"/>
        </w:rPr>
        <w:t xml:space="preserve"> </w:t>
      </w:r>
      <w:proofErr w:type="spellStart"/>
      <w:r w:rsidRPr="00620079">
        <w:rPr>
          <w:rStyle w:val="Fett"/>
          <w:rFonts w:eastAsiaTheme="majorEastAsia"/>
        </w:rPr>
        <w:t>Concilio</w:t>
      </w:r>
      <w:proofErr w:type="spellEnd"/>
      <w:r w:rsidRPr="00620079">
        <w:rPr>
          <w:rStyle w:val="Fett"/>
          <w:rFonts w:eastAsiaTheme="majorEastAsia"/>
        </w:rPr>
        <w:t xml:space="preserve"> Christlicher </w:t>
      </w:r>
      <w:proofErr w:type="spellStart"/>
      <w:r w:rsidRPr="00620079">
        <w:rPr>
          <w:rStyle w:val="Fett"/>
          <w:rFonts w:eastAsiaTheme="majorEastAsia"/>
        </w:rPr>
        <w:t>vorstendiger</w:t>
      </w:r>
      <w:proofErr w:type="spellEnd"/>
      <w:r w:rsidRPr="00620079">
        <w:rPr>
          <w:rStyle w:val="Fett"/>
          <w:rFonts w:eastAsiaTheme="majorEastAsia"/>
        </w:rPr>
        <w:t xml:space="preserve"> </w:t>
      </w:r>
      <w:proofErr w:type="spellStart"/>
      <w:r w:rsidRPr="00620079">
        <w:rPr>
          <w:rStyle w:val="Fett"/>
          <w:rFonts w:eastAsiaTheme="majorEastAsia"/>
        </w:rPr>
        <w:t>vorsamelung</w:t>
      </w:r>
      <w:proofErr w:type="spellEnd"/>
      <w:r w:rsidRPr="00620079">
        <w:rPr>
          <w:rStyle w:val="Fett"/>
          <w:rFonts w:eastAsiaTheme="majorEastAsia"/>
        </w:rPr>
        <w:t>.</w:t>
      </w:r>
      <w:r w:rsidRPr="00620079">
        <w:t xml:space="preserve"> </w:t>
      </w:r>
    </w:p>
    <w:p w14:paraId="636626F7" w14:textId="77777777" w:rsidR="00412ECB" w:rsidRDefault="00412ECB" w:rsidP="00412ECB">
      <w:pPr>
        <w:pStyle w:val="StandardWeb"/>
      </w:pPr>
      <w:proofErr w:type="spellStart"/>
      <w:r>
        <w:t>Vuittemberg</w:t>
      </w:r>
      <w:proofErr w:type="spellEnd"/>
      <w:r>
        <w:t xml:space="preserve">. </w:t>
      </w:r>
    </w:p>
    <w:p w14:paraId="60F1ABA5" w14:textId="77777777" w:rsidR="00412ECB" w:rsidRDefault="00412ECB" w:rsidP="00412ECB">
      <w:pPr>
        <w:pStyle w:val="StandardWeb"/>
      </w:pPr>
      <w:r>
        <w:t xml:space="preserve">Im </w:t>
      </w:r>
      <w:proofErr w:type="spellStart"/>
      <w:r>
        <w:t>namen</w:t>
      </w:r>
      <w:proofErr w:type="spellEnd"/>
      <w:r>
        <w:t xml:space="preserve"> Christi des </w:t>
      </w:r>
      <w:proofErr w:type="spellStart"/>
      <w:r>
        <w:t>hern</w:t>
      </w:r>
      <w:proofErr w:type="spellEnd"/>
      <w:r>
        <w:t xml:space="preserve"> Amen/ Im </w:t>
      </w:r>
      <w:proofErr w:type="spellStart"/>
      <w:r>
        <w:t>Jar</w:t>
      </w:r>
      <w:proofErr w:type="spellEnd"/>
      <w:r>
        <w:t xml:space="preserve"> von der </w:t>
      </w:r>
      <w:proofErr w:type="spellStart"/>
      <w:r>
        <w:t>geburt</w:t>
      </w:r>
      <w:proofErr w:type="spellEnd"/>
      <w:r>
        <w:t xml:space="preserve"> desselben </w:t>
      </w:r>
      <w:proofErr w:type="spellStart"/>
      <w:r>
        <w:t>vnszers</w:t>
      </w:r>
      <w:proofErr w:type="spellEnd"/>
      <w:r>
        <w:t xml:space="preserve"> </w:t>
      </w:r>
      <w:proofErr w:type="spellStart"/>
      <w:r>
        <w:t>hern</w:t>
      </w:r>
      <w:proofErr w:type="spellEnd"/>
      <w:r>
        <w:t xml:space="preserve">/ </w:t>
      </w:r>
      <w:proofErr w:type="spellStart"/>
      <w:r>
        <w:t>Tausent</w:t>
      </w:r>
      <w:proofErr w:type="spellEnd"/>
      <w:r>
        <w:t xml:space="preserve"> </w:t>
      </w:r>
      <w:proofErr w:type="spellStart"/>
      <w:r>
        <w:t>funff</w:t>
      </w:r>
      <w:proofErr w:type="spellEnd"/>
      <w:r>
        <w:t xml:space="preserve"> hundert </w:t>
      </w:r>
      <w:proofErr w:type="spellStart"/>
      <w:r>
        <w:t>zwentzig</w:t>
      </w:r>
      <w:proofErr w:type="spellEnd"/>
      <w:r>
        <w:t xml:space="preserve">/ In der achten Romer </w:t>
      </w:r>
      <w:proofErr w:type="spellStart"/>
      <w:r>
        <w:t>zal</w:t>
      </w:r>
      <w:proofErr w:type="spellEnd"/>
      <w:r>
        <w:t xml:space="preserve">/ am </w:t>
      </w:r>
      <w:proofErr w:type="spellStart"/>
      <w:r>
        <w:t>neuntzehenden</w:t>
      </w:r>
      <w:proofErr w:type="spellEnd"/>
      <w:r>
        <w:t xml:space="preserve"> tag </w:t>
      </w:r>
      <w:proofErr w:type="spellStart"/>
      <w:r>
        <w:t>Octobris</w:t>
      </w:r>
      <w:proofErr w:type="spellEnd"/>
      <w:r>
        <w:t xml:space="preserve">/ </w:t>
      </w:r>
      <w:proofErr w:type="spellStart"/>
      <w:r>
        <w:t>Bapstum</w:t>
      </w:r>
      <w:proofErr w:type="spellEnd"/>
      <w:r>
        <w:t xml:space="preserve"> des </w:t>
      </w:r>
      <w:proofErr w:type="spellStart"/>
      <w:r>
        <w:t>allerheyligistenn</w:t>
      </w:r>
      <w:proofErr w:type="spellEnd"/>
      <w:r>
        <w:t xml:space="preserve"> in </w:t>
      </w:r>
      <w:proofErr w:type="spellStart"/>
      <w:r>
        <w:t>got</w:t>
      </w:r>
      <w:proofErr w:type="spellEnd"/>
      <w:r>
        <w:t xml:space="preserve"> </w:t>
      </w:r>
      <w:proofErr w:type="spellStart"/>
      <w:r>
        <w:t>vatters</w:t>
      </w:r>
      <w:proofErr w:type="spellEnd"/>
      <w:r>
        <w:t xml:space="preserve">/ </w:t>
      </w:r>
      <w:proofErr w:type="spellStart"/>
      <w:r>
        <w:t>vnnd</w:t>
      </w:r>
      <w:proofErr w:type="spellEnd"/>
      <w:r>
        <w:t xml:space="preserve"> </w:t>
      </w:r>
      <w:proofErr w:type="spellStart"/>
      <w:r>
        <w:t>vnszers</w:t>
      </w:r>
      <w:proofErr w:type="spellEnd"/>
      <w:r>
        <w:t xml:space="preserve"> </w:t>
      </w:r>
      <w:proofErr w:type="spellStart"/>
      <w:r>
        <w:t>hern</w:t>
      </w:r>
      <w:proofErr w:type="spellEnd"/>
      <w:r>
        <w:t xml:space="preserve">/ </w:t>
      </w:r>
      <w:proofErr w:type="spellStart"/>
      <w:r>
        <w:t>herren</w:t>
      </w:r>
      <w:proofErr w:type="spellEnd"/>
      <w:r>
        <w:t xml:space="preserve"> Leonis/ </w:t>
      </w:r>
      <w:proofErr w:type="spellStart"/>
      <w:r>
        <w:t>ausz</w:t>
      </w:r>
      <w:proofErr w:type="spellEnd"/>
      <w:r>
        <w:t xml:space="preserve"> </w:t>
      </w:r>
      <w:proofErr w:type="spellStart"/>
      <w:r>
        <w:t>gotlicher</w:t>
      </w:r>
      <w:proofErr w:type="spellEnd"/>
      <w:r>
        <w:t xml:space="preserve"> </w:t>
      </w:r>
      <w:proofErr w:type="spellStart"/>
      <w:r>
        <w:t>vorsehung</w:t>
      </w:r>
      <w:proofErr w:type="spellEnd"/>
      <w:r>
        <w:t xml:space="preserve"> des </w:t>
      </w:r>
      <w:proofErr w:type="spellStart"/>
      <w:r>
        <w:t>zehenden</w:t>
      </w:r>
      <w:proofErr w:type="spellEnd"/>
      <w:r>
        <w:t xml:space="preserve"> Bapsts/ </w:t>
      </w:r>
      <w:proofErr w:type="spellStart"/>
      <w:r>
        <w:t>ym</w:t>
      </w:r>
      <w:proofErr w:type="spellEnd"/>
      <w:r>
        <w:t xml:space="preserve"> achten </w:t>
      </w:r>
      <w:proofErr w:type="spellStart"/>
      <w:r>
        <w:t>Jar</w:t>
      </w:r>
      <w:proofErr w:type="spellEnd"/>
      <w:r>
        <w:t xml:space="preserve">/ seiner </w:t>
      </w:r>
      <w:proofErr w:type="spellStart"/>
      <w:r>
        <w:t>regirung</w:t>
      </w:r>
      <w:proofErr w:type="spellEnd"/>
      <w:r>
        <w:t xml:space="preserve">/ Ist in </w:t>
      </w:r>
      <w:proofErr w:type="spellStart"/>
      <w:r>
        <w:t>meyner</w:t>
      </w:r>
      <w:proofErr w:type="spellEnd"/>
      <w:r>
        <w:t xml:space="preserve"> </w:t>
      </w:r>
      <w:proofErr w:type="spellStart"/>
      <w:r>
        <w:t>Notarien</w:t>
      </w:r>
      <w:proofErr w:type="spellEnd"/>
      <w:r>
        <w:t xml:space="preserve"> </w:t>
      </w:r>
      <w:proofErr w:type="spellStart"/>
      <w:r>
        <w:t>vnnd</w:t>
      </w:r>
      <w:proofErr w:type="spellEnd"/>
      <w:r>
        <w:t xml:space="preserve"> </w:t>
      </w:r>
      <w:proofErr w:type="spellStart"/>
      <w:r>
        <w:t>getzeugen</w:t>
      </w:r>
      <w:proofErr w:type="spellEnd"/>
      <w:r>
        <w:t xml:space="preserve"> hienach geschrieben </w:t>
      </w:r>
      <w:proofErr w:type="spellStart"/>
      <w:r>
        <w:t>gegenwertickest</w:t>
      </w:r>
      <w:proofErr w:type="spellEnd"/>
      <w:r>
        <w:t xml:space="preserve"> </w:t>
      </w:r>
      <w:proofErr w:type="spellStart"/>
      <w:r>
        <w:t>personlich</w:t>
      </w:r>
      <w:proofErr w:type="spellEnd"/>
      <w:r>
        <w:t xml:space="preserve"> </w:t>
      </w:r>
      <w:proofErr w:type="spellStart"/>
      <w:r>
        <w:t>erschynnen</w:t>
      </w:r>
      <w:proofErr w:type="spellEnd"/>
      <w:r>
        <w:t xml:space="preserve">/ der </w:t>
      </w:r>
      <w:proofErr w:type="spellStart"/>
      <w:r>
        <w:t>wirdig</w:t>
      </w:r>
      <w:proofErr w:type="spellEnd"/>
      <w:r>
        <w:t xml:space="preserve"> </w:t>
      </w:r>
      <w:proofErr w:type="spellStart"/>
      <w:r>
        <w:t>vnnd</w:t>
      </w:r>
      <w:proofErr w:type="spellEnd"/>
      <w:r>
        <w:t xml:space="preserve"> </w:t>
      </w:r>
      <w:proofErr w:type="spellStart"/>
      <w:r>
        <w:t>hochgelert</w:t>
      </w:r>
      <w:proofErr w:type="spellEnd"/>
      <w:r>
        <w:t xml:space="preserve"> her Andreas Bodenstein von </w:t>
      </w:r>
      <w:proofErr w:type="spellStart"/>
      <w:r>
        <w:t>Carolstadt</w:t>
      </w:r>
      <w:proofErr w:type="spellEnd"/>
      <w:r>
        <w:t xml:space="preserve">/ der freyen </w:t>
      </w:r>
      <w:proofErr w:type="spellStart"/>
      <w:r>
        <w:t>kunst</w:t>
      </w:r>
      <w:proofErr w:type="spellEnd"/>
      <w:r>
        <w:t xml:space="preserve"> </w:t>
      </w:r>
      <w:proofErr w:type="spellStart"/>
      <w:r>
        <w:t>vnd</w:t>
      </w:r>
      <w:proofErr w:type="spellEnd"/>
      <w:r>
        <w:t xml:space="preserve"> </w:t>
      </w:r>
      <w:proofErr w:type="spellStart"/>
      <w:r>
        <w:t>heyligen</w:t>
      </w:r>
      <w:proofErr w:type="spellEnd"/>
      <w:r>
        <w:t xml:space="preserve"> </w:t>
      </w:r>
      <w:proofErr w:type="spellStart"/>
      <w:r>
        <w:t>schrifft</w:t>
      </w:r>
      <w:proofErr w:type="spellEnd"/>
      <w:r>
        <w:t xml:space="preserve"> Doctor/ </w:t>
      </w:r>
      <w:proofErr w:type="spellStart"/>
      <w:r>
        <w:t>selbsacher</w:t>
      </w:r>
      <w:proofErr w:type="spellEnd"/>
      <w:r>
        <w:t xml:space="preserve"> </w:t>
      </w:r>
      <w:proofErr w:type="spellStart"/>
      <w:r>
        <w:t>vnnd</w:t>
      </w:r>
      <w:proofErr w:type="spellEnd"/>
      <w:r>
        <w:t xml:space="preserve"> von seinetwegen/ </w:t>
      </w:r>
      <w:proofErr w:type="spellStart"/>
      <w:r>
        <w:t>vnd</w:t>
      </w:r>
      <w:proofErr w:type="spellEnd"/>
      <w:r>
        <w:t xml:space="preserve"> hat </w:t>
      </w:r>
      <w:proofErr w:type="spellStart"/>
      <w:r>
        <w:t>aldo</w:t>
      </w:r>
      <w:proofErr w:type="spellEnd"/>
      <w:r>
        <w:t xml:space="preserve"> in </w:t>
      </w:r>
      <w:proofErr w:type="spellStart"/>
      <w:r>
        <w:t>meynung</w:t>
      </w:r>
      <w:proofErr w:type="spellEnd"/>
      <w:r>
        <w:t xml:space="preserve"> zu </w:t>
      </w:r>
      <w:proofErr w:type="spellStart"/>
      <w:r>
        <w:t>appellirn</w:t>
      </w:r>
      <w:proofErr w:type="spellEnd"/>
      <w:r>
        <w:t xml:space="preserve">/ </w:t>
      </w:r>
      <w:proofErr w:type="spellStart"/>
      <w:r>
        <w:t>vnd</w:t>
      </w:r>
      <w:proofErr w:type="spellEnd"/>
      <w:r>
        <w:t xml:space="preserve"> </w:t>
      </w:r>
      <w:proofErr w:type="spellStart"/>
      <w:r>
        <w:t>aposteln</w:t>
      </w:r>
      <w:proofErr w:type="spellEnd"/>
      <w:r>
        <w:t xml:space="preserve"> zu bitten/ ein </w:t>
      </w:r>
      <w:proofErr w:type="spellStart"/>
      <w:r>
        <w:t>papyren</w:t>
      </w:r>
      <w:proofErr w:type="spellEnd"/>
      <w:r>
        <w:t xml:space="preserve"> </w:t>
      </w:r>
      <w:proofErr w:type="spellStart"/>
      <w:r>
        <w:t>tzedel</w:t>
      </w:r>
      <w:proofErr w:type="spellEnd"/>
      <w:r>
        <w:t xml:space="preserve"> einer </w:t>
      </w:r>
      <w:proofErr w:type="spellStart"/>
      <w:r>
        <w:t>appellation</w:t>
      </w:r>
      <w:proofErr w:type="spellEnd"/>
      <w:r>
        <w:t xml:space="preserve"> </w:t>
      </w:r>
      <w:proofErr w:type="spellStart"/>
      <w:r>
        <w:t>furgetragen</w:t>
      </w:r>
      <w:proofErr w:type="spellEnd"/>
      <w:r>
        <w:t xml:space="preserve">/ In </w:t>
      </w:r>
      <w:proofErr w:type="spellStart"/>
      <w:r>
        <w:t>derehr</w:t>
      </w:r>
      <w:proofErr w:type="spellEnd"/>
      <w:r>
        <w:t xml:space="preserve"> </w:t>
      </w:r>
      <w:proofErr w:type="spellStart"/>
      <w:r>
        <w:t>appellirt</w:t>
      </w:r>
      <w:proofErr w:type="spellEnd"/>
      <w:r>
        <w:t xml:space="preserve">/ </w:t>
      </w:r>
      <w:proofErr w:type="spellStart"/>
      <w:r>
        <w:t>prouocirt</w:t>
      </w:r>
      <w:proofErr w:type="spellEnd"/>
      <w:r>
        <w:t xml:space="preserve">/ Aposteln bat/ </w:t>
      </w:r>
      <w:proofErr w:type="spellStart"/>
      <w:r>
        <w:t>protestirt</w:t>
      </w:r>
      <w:proofErr w:type="spellEnd"/>
      <w:r>
        <w:t xml:space="preserve"> </w:t>
      </w:r>
      <w:proofErr w:type="spellStart"/>
      <w:r>
        <w:t>vnnd</w:t>
      </w:r>
      <w:proofErr w:type="spellEnd"/>
      <w:r>
        <w:t xml:space="preserve"> ander ding </w:t>
      </w:r>
      <w:proofErr w:type="spellStart"/>
      <w:r>
        <w:t>thet</w:t>
      </w:r>
      <w:proofErr w:type="spellEnd"/>
      <w:r>
        <w:t xml:space="preserve">/ wie </w:t>
      </w:r>
      <w:proofErr w:type="spellStart"/>
      <w:r>
        <w:t>dan</w:t>
      </w:r>
      <w:proofErr w:type="spellEnd"/>
      <w:r>
        <w:t xml:space="preserve"> </w:t>
      </w:r>
      <w:proofErr w:type="spellStart"/>
      <w:r>
        <w:t>darinne</w:t>
      </w:r>
      <w:proofErr w:type="spellEnd"/>
      <w:r>
        <w:t xml:space="preserve"> </w:t>
      </w:r>
      <w:proofErr w:type="spellStart"/>
      <w:r>
        <w:t>weitter</w:t>
      </w:r>
      <w:proofErr w:type="spellEnd"/>
      <w:r>
        <w:t xml:space="preserve"> </w:t>
      </w:r>
      <w:proofErr w:type="spellStart"/>
      <w:r>
        <w:t>auszgedruckt</w:t>
      </w:r>
      <w:proofErr w:type="spellEnd"/>
      <w:r>
        <w:t xml:space="preserve">/ </w:t>
      </w:r>
      <w:proofErr w:type="spellStart"/>
      <w:r>
        <w:t>welchs</w:t>
      </w:r>
      <w:proofErr w:type="spellEnd"/>
      <w:r>
        <w:t xml:space="preserve"> </w:t>
      </w:r>
      <w:proofErr w:type="spellStart"/>
      <w:r>
        <w:t>zedels</w:t>
      </w:r>
      <w:proofErr w:type="spellEnd"/>
      <w:r>
        <w:t xml:space="preserve"> </w:t>
      </w:r>
      <w:proofErr w:type="spellStart"/>
      <w:r>
        <w:t>ynhalt</w:t>
      </w:r>
      <w:proofErr w:type="spellEnd"/>
      <w:r>
        <w:t xml:space="preserve"> folget von </w:t>
      </w:r>
      <w:proofErr w:type="spellStart"/>
      <w:r>
        <w:t>wort</w:t>
      </w:r>
      <w:proofErr w:type="spellEnd"/>
      <w:r>
        <w:t xml:space="preserve"> zu </w:t>
      </w:r>
      <w:proofErr w:type="spellStart"/>
      <w:r>
        <w:t>wort</w:t>
      </w:r>
      <w:proofErr w:type="spellEnd"/>
      <w:r>
        <w:t xml:space="preserve">. </w:t>
      </w:r>
    </w:p>
    <w:p w14:paraId="3252B195" w14:textId="77777777" w:rsidR="00412ECB" w:rsidRDefault="00412ECB" w:rsidP="00412ECB">
      <w:pPr>
        <w:pStyle w:val="StandardWeb"/>
      </w:pPr>
      <w:r>
        <w:t xml:space="preserve">Vor dem </w:t>
      </w:r>
      <w:proofErr w:type="spellStart"/>
      <w:r>
        <w:t>allerheyligsten</w:t>
      </w:r>
      <w:proofErr w:type="spellEnd"/>
      <w:r>
        <w:t xml:space="preserve"> in </w:t>
      </w:r>
      <w:proofErr w:type="spellStart"/>
      <w:r>
        <w:t>got</w:t>
      </w:r>
      <w:proofErr w:type="spellEnd"/>
      <w:r>
        <w:t xml:space="preserve"> </w:t>
      </w:r>
      <w:proofErr w:type="spellStart"/>
      <w:r>
        <w:t>vagter</w:t>
      </w:r>
      <w:proofErr w:type="spellEnd"/>
      <w:r>
        <w:t xml:space="preserve">/ </w:t>
      </w:r>
      <w:proofErr w:type="spellStart"/>
      <w:r>
        <w:t>vndd</w:t>
      </w:r>
      <w:proofErr w:type="spellEnd"/>
      <w:r>
        <w:t xml:space="preserve"> </w:t>
      </w:r>
      <w:proofErr w:type="spellStart"/>
      <w:r>
        <w:t>hern</w:t>
      </w:r>
      <w:proofErr w:type="spellEnd"/>
      <w:r>
        <w:t xml:space="preserve">/ </w:t>
      </w:r>
      <w:proofErr w:type="spellStart"/>
      <w:r>
        <w:t>hern</w:t>
      </w:r>
      <w:proofErr w:type="spellEnd"/>
      <w:r>
        <w:t xml:space="preserve"> Leon/ den </w:t>
      </w:r>
      <w:proofErr w:type="spellStart"/>
      <w:r>
        <w:t>zehenden</w:t>
      </w:r>
      <w:proofErr w:type="spellEnd"/>
      <w:r>
        <w:t xml:space="preserve"> Bapst zu Rom/ aber vor euch </w:t>
      </w:r>
      <w:proofErr w:type="spellStart"/>
      <w:r>
        <w:t>Notario</w:t>
      </w:r>
      <w:proofErr w:type="spellEnd"/>
      <w:r>
        <w:t xml:space="preserve">/ als </w:t>
      </w:r>
      <w:proofErr w:type="spellStart"/>
      <w:r>
        <w:t>offintlicher</w:t>
      </w:r>
      <w:proofErr w:type="spellEnd"/>
      <w:r>
        <w:t xml:space="preserve"> </w:t>
      </w:r>
      <w:proofErr w:type="spellStart"/>
      <w:r>
        <w:t>person</w:t>
      </w:r>
      <w:proofErr w:type="spellEnd"/>
      <w:r>
        <w:t xml:space="preserve"> </w:t>
      </w:r>
      <w:proofErr w:type="spellStart"/>
      <w:r>
        <w:t>vnd</w:t>
      </w:r>
      <w:proofErr w:type="spellEnd"/>
      <w:r>
        <w:t xml:space="preserve"> </w:t>
      </w:r>
      <w:proofErr w:type="spellStart"/>
      <w:r>
        <w:t>wirdigen</w:t>
      </w:r>
      <w:proofErr w:type="spellEnd"/>
      <w:r>
        <w:t xml:space="preserve"> </w:t>
      </w:r>
      <w:proofErr w:type="spellStart"/>
      <w:r>
        <w:t>gelarten</w:t>
      </w:r>
      <w:proofErr w:type="spellEnd"/>
      <w:r>
        <w:t xml:space="preserve">/ hie am end </w:t>
      </w:r>
      <w:proofErr w:type="spellStart"/>
      <w:r>
        <w:t>disses</w:t>
      </w:r>
      <w:proofErr w:type="spellEnd"/>
      <w:r>
        <w:t xml:space="preserve"> </w:t>
      </w:r>
      <w:proofErr w:type="spellStart"/>
      <w:r>
        <w:t>zetels</w:t>
      </w:r>
      <w:proofErr w:type="spellEnd"/>
      <w:r>
        <w:t xml:space="preserve">/ geschrieben </w:t>
      </w:r>
      <w:proofErr w:type="spellStart"/>
      <w:r>
        <w:t>vnd</w:t>
      </w:r>
      <w:proofErr w:type="spellEnd"/>
      <w:r>
        <w:t xml:space="preserve"> </w:t>
      </w:r>
      <w:proofErr w:type="spellStart"/>
      <w:r>
        <w:t>genent</w:t>
      </w:r>
      <w:proofErr w:type="spellEnd"/>
      <w:r>
        <w:t xml:space="preserve">/ Stehe ich Andres Bodenstein von </w:t>
      </w:r>
      <w:proofErr w:type="spellStart"/>
      <w:r>
        <w:t>Carolstadt</w:t>
      </w:r>
      <w:proofErr w:type="spellEnd"/>
      <w:r>
        <w:t xml:space="preserve">/ Doctor </w:t>
      </w:r>
      <w:proofErr w:type="spellStart"/>
      <w:r>
        <w:t>vnd</w:t>
      </w:r>
      <w:proofErr w:type="spellEnd"/>
      <w:r>
        <w:t xml:space="preserve"> </w:t>
      </w:r>
      <w:proofErr w:type="spellStart"/>
      <w:r>
        <w:t>Archidiacon</w:t>
      </w:r>
      <w:proofErr w:type="spellEnd"/>
      <w:r>
        <w:t xml:space="preserve"> zu </w:t>
      </w:r>
      <w:proofErr w:type="spellStart"/>
      <w:r>
        <w:t>Wittemberg</w:t>
      </w:r>
      <w:proofErr w:type="spellEnd"/>
      <w:r>
        <w:t xml:space="preserve">/ in </w:t>
      </w:r>
      <w:proofErr w:type="spellStart"/>
      <w:r>
        <w:t>menung</w:t>
      </w:r>
      <w:proofErr w:type="spellEnd"/>
      <w:r>
        <w:t xml:space="preserve">/ </w:t>
      </w:r>
      <w:proofErr w:type="spellStart"/>
      <w:r>
        <w:t>gemut</w:t>
      </w:r>
      <w:proofErr w:type="spellEnd"/>
      <w:r>
        <w:t xml:space="preserve">/ </w:t>
      </w:r>
      <w:proofErr w:type="spellStart"/>
      <w:r>
        <w:t>vnd</w:t>
      </w:r>
      <w:proofErr w:type="spellEnd"/>
      <w:r>
        <w:t xml:space="preserve"> </w:t>
      </w:r>
      <w:proofErr w:type="spellStart"/>
      <w:r>
        <w:t>fursatz</w:t>
      </w:r>
      <w:proofErr w:type="spellEnd"/>
      <w:r>
        <w:t xml:space="preserve"> zu </w:t>
      </w:r>
      <w:proofErr w:type="spellStart"/>
      <w:r>
        <w:t>appelliren</w:t>
      </w:r>
      <w:proofErr w:type="spellEnd"/>
      <w:r>
        <w:t xml:space="preserve">/ oder </w:t>
      </w:r>
      <w:proofErr w:type="spellStart"/>
      <w:r>
        <w:t>prouocieren</w:t>
      </w:r>
      <w:proofErr w:type="spellEnd"/>
      <w:r>
        <w:t xml:space="preserve">/ Apostel zu bitten/ </w:t>
      </w:r>
      <w:proofErr w:type="spellStart"/>
      <w:r>
        <w:t>vnd</w:t>
      </w:r>
      <w:proofErr w:type="spellEnd"/>
      <w:r>
        <w:t xml:space="preserve"> </w:t>
      </w:r>
      <w:proofErr w:type="spellStart"/>
      <w:r>
        <w:t>nemen</w:t>
      </w:r>
      <w:proofErr w:type="spellEnd"/>
      <w:r>
        <w:t xml:space="preserve">/ v </w:t>
      </w:r>
      <w:proofErr w:type="spellStart"/>
      <w:r>
        <w:t>nd</w:t>
      </w:r>
      <w:proofErr w:type="spellEnd"/>
      <w:r>
        <w:t xml:space="preserve"> alle andere </w:t>
      </w:r>
      <w:proofErr w:type="spellStart"/>
      <w:r>
        <w:t>weeg</w:t>
      </w:r>
      <w:proofErr w:type="spellEnd"/>
      <w:r>
        <w:t xml:space="preserve"> </w:t>
      </w:r>
      <w:proofErr w:type="spellStart"/>
      <w:r>
        <w:t>vnd</w:t>
      </w:r>
      <w:proofErr w:type="spellEnd"/>
      <w:r>
        <w:t xml:space="preserve"> </w:t>
      </w:r>
      <w:proofErr w:type="spellStart"/>
      <w:r>
        <w:t>weysz</w:t>
      </w:r>
      <w:proofErr w:type="spellEnd"/>
      <w:r>
        <w:t xml:space="preserve">/ form </w:t>
      </w:r>
      <w:proofErr w:type="spellStart"/>
      <w:r>
        <w:t>vnd</w:t>
      </w:r>
      <w:proofErr w:type="spellEnd"/>
      <w:r>
        <w:t xml:space="preserve"> </w:t>
      </w:r>
      <w:proofErr w:type="spellStart"/>
      <w:r>
        <w:t>masz</w:t>
      </w:r>
      <w:proofErr w:type="spellEnd"/>
      <w:r>
        <w:t xml:space="preserve"> </w:t>
      </w:r>
      <w:proofErr w:type="spellStart"/>
      <w:r>
        <w:t>zuhalden</w:t>
      </w:r>
      <w:proofErr w:type="spellEnd"/>
      <w:r>
        <w:t xml:space="preserve">/ welche/ die Appellanten pflegen zu brauchen/ mit </w:t>
      </w:r>
      <w:proofErr w:type="spellStart"/>
      <w:r>
        <w:t>bediengung</w:t>
      </w:r>
      <w:proofErr w:type="spellEnd"/>
      <w:r>
        <w:t xml:space="preserve">/ das mir </w:t>
      </w:r>
      <w:proofErr w:type="spellStart"/>
      <w:r>
        <w:t>vnd</w:t>
      </w:r>
      <w:proofErr w:type="spellEnd"/>
      <w:r>
        <w:t xml:space="preserve"> meiner </w:t>
      </w:r>
      <w:proofErr w:type="spellStart"/>
      <w:r>
        <w:t>gerechtickeit</w:t>
      </w:r>
      <w:proofErr w:type="spellEnd"/>
      <w:r>
        <w:t xml:space="preserve">/ keinen </w:t>
      </w:r>
      <w:proofErr w:type="spellStart"/>
      <w:r>
        <w:t>abbruch</w:t>
      </w:r>
      <w:proofErr w:type="spellEnd"/>
      <w:r>
        <w:t xml:space="preserve"> </w:t>
      </w:r>
      <w:proofErr w:type="spellStart"/>
      <w:r>
        <w:t>sol</w:t>
      </w:r>
      <w:proofErr w:type="spellEnd"/>
      <w:r>
        <w:t xml:space="preserve"> bringen/ so ich nicht einen </w:t>
      </w:r>
      <w:proofErr w:type="spellStart"/>
      <w:r>
        <w:t>ytzlichen</w:t>
      </w:r>
      <w:proofErr w:type="spellEnd"/>
      <w:r>
        <w:t xml:space="preserve"> noch seinem </w:t>
      </w:r>
      <w:proofErr w:type="spellStart"/>
      <w:r>
        <w:t>gefallenn</w:t>
      </w:r>
      <w:proofErr w:type="spellEnd"/>
      <w:r>
        <w:t xml:space="preserve">/ mit schonen </w:t>
      </w:r>
      <w:proofErr w:type="spellStart"/>
      <w:r>
        <w:t>windt</w:t>
      </w:r>
      <w:proofErr w:type="spellEnd"/>
      <w:r>
        <w:t xml:space="preserve"> </w:t>
      </w:r>
      <w:proofErr w:type="spellStart"/>
      <w:r>
        <w:t>odder</w:t>
      </w:r>
      <w:proofErr w:type="spellEnd"/>
      <w:r>
        <w:t xml:space="preserve"> </w:t>
      </w:r>
      <w:proofErr w:type="spellStart"/>
      <w:r>
        <w:t>Romischen</w:t>
      </w:r>
      <w:proofErr w:type="spellEnd"/>
      <w:r>
        <w:t xml:space="preserve"> </w:t>
      </w:r>
      <w:proofErr w:type="spellStart"/>
      <w:r>
        <w:t>formular</w:t>
      </w:r>
      <w:proofErr w:type="spellEnd"/>
      <w:r>
        <w:t xml:space="preserve"> </w:t>
      </w:r>
      <w:proofErr w:type="spellStart"/>
      <w:r>
        <w:t>red</w:t>
      </w:r>
      <w:proofErr w:type="spellEnd"/>
      <w:r>
        <w:t xml:space="preserve">/ sein </w:t>
      </w:r>
      <w:proofErr w:type="spellStart"/>
      <w:r>
        <w:t>oren</w:t>
      </w:r>
      <w:proofErr w:type="spellEnd"/>
      <w:r>
        <w:t xml:space="preserve"> </w:t>
      </w:r>
      <w:proofErr w:type="spellStart"/>
      <w:r>
        <w:t>kreben</w:t>
      </w:r>
      <w:proofErr w:type="spellEnd"/>
      <w:r>
        <w:t xml:space="preserve"> </w:t>
      </w:r>
      <w:proofErr w:type="spellStart"/>
      <w:r>
        <w:t>wurd</w:t>
      </w:r>
      <w:proofErr w:type="spellEnd"/>
      <w:r>
        <w:t xml:space="preserve">. Dan ich achtens vor gnug/ wo ich die </w:t>
      </w:r>
      <w:proofErr w:type="spellStart"/>
      <w:r>
        <w:t>substantz</w:t>
      </w:r>
      <w:proofErr w:type="spellEnd"/>
      <w:r>
        <w:t xml:space="preserve"> der Appellation </w:t>
      </w:r>
      <w:proofErr w:type="spellStart"/>
      <w:r>
        <w:t>nit</w:t>
      </w:r>
      <w:proofErr w:type="spellEnd"/>
      <w:r>
        <w:t xml:space="preserve"> </w:t>
      </w:r>
      <w:proofErr w:type="spellStart"/>
      <w:r>
        <w:t>vberfarh</w:t>
      </w:r>
      <w:proofErr w:type="spellEnd"/>
      <w:r>
        <w:t xml:space="preserve">/ </w:t>
      </w:r>
      <w:proofErr w:type="spellStart"/>
      <w:r>
        <w:t>Darauff</w:t>
      </w:r>
      <w:proofErr w:type="spellEnd"/>
      <w:r>
        <w:t xml:space="preserve"> trag ich euch </w:t>
      </w:r>
      <w:proofErr w:type="spellStart"/>
      <w:r>
        <w:t>obgemelten</w:t>
      </w:r>
      <w:proofErr w:type="spellEnd"/>
      <w:r>
        <w:t xml:space="preserve"> </w:t>
      </w:r>
      <w:proofErr w:type="spellStart"/>
      <w:r>
        <w:t>fur</w:t>
      </w:r>
      <w:proofErr w:type="spellEnd"/>
      <w:r>
        <w:t xml:space="preserve">/ </w:t>
      </w:r>
      <w:proofErr w:type="spellStart"/>
      <w:r>
        <w:t>vnd</w:t>
      </w:r>
      <w:proofErr w:type="spellEnd"/>
      <w:r>
        <w:t xml:space="preserve"> </w:t>
      </w:r>
      <w:proofErr w:type="spellStart"/>
      <w:r>
        <w:t>sprech</w:t>
      </w:r>
      <w:proofErr w:type="spellEnd"/>
      <w:r>
        <w:t xml:space="preserve">. </w:t>
      </w:r>
    </w:p>
    <w:p w14:paraId="29737666" w14:textId="77777777" w:rsidR="00412ECB" w:rsidRDefault="00412ECB" w:rsidP="00412ECB">
      <w:pPr>
        <w:pStyle w:val="StandardWeb"/>
      </w:pPr>
      <w:r>
        <w:t xml:space="preserve">Nach dem das recht </w:t>
      </w:r>
      <w:proofErr w:type="spellStart"/>
      <w:r>
        <w:t>vnd</w:t>
      </w:r>
      <w:proofErr w:type="spellEnd"/>
      <w:r>
        <w:t xml:space="preserve"> </w:t>
      </w:r>
      <w:proofErr w:type="spellStart"/>
      <w:r>
        <w:t>vbung</w:t>
      </w:r>
      <w:proofErr w:type="spellEnd"/>
      <w:r>
        <w:t xml:space="preserve"> </w:t>
      </w:r>
      <w:proofErr w:type="spellStart"/>
      <w:r>
        <w:t>vnd</w:t>
      </w:r>
      <w:proofErr w:type="spellEnd"/>
      <w:r>
        <w:t xml:space="preserve"> gebrauch der Appellation/ </w:t>
      </w:r>
      <w:proofErr w:type="spellStart"/>
      <w:r>
        <w:t>dudrch</w:t>
      </w:r>
      <w:proofErr w:type="spellEnd"/>
      <w:r>
        <w:t xml:space="preserve"> </w:t>
      </w:r>
      <w:proofErr w:type="spellStart"/>
      <w:r>
        <w:t>erfarung</w:t>
      </w:r>
      <w:proofErr w:type="spellEnd"/>
      <w:r>
        <w:t xml:space="preserve"> </w:t>
      </w:r>
      <w:proofErr w:type="spellStart"/>
      <w:r>
        <w:t>teglicher</w:t>
      </w:r>
      <w:proofErr w:type="spellEnd"/>
      <w:r>
        <w:t xml:space="preserve"> </w:t>
      </w:r>
      <w:proofErr w:type="spellStart"/>
      <w:r>
        <w:t>gerichtshendel</w:t>
      </w:r>
      <w:proofErr w:type="spellEnd"/>
      <w:r>
        <w:t xml:space="preserve">/ </w:t>
      </w:r>
      <w:proofErr w:type="spellStart"/>
      <w:r>
        <w:t>vnd</w:t>
      </w:r>
      <w:proofErr w:type="spellEnd"/>
      <w:r>
        <w:t xml:space="preserve"> zu schweb der </w:t>
      </w:r>
      <w:proofErr w:type="spellStart"/>
      <w:r>
        <w:t>vernunfft</w:t>
      </w:r>
      <w:proofErr w:type="spellEnd"/>
      <w:r>
        <w:t xml:space="preserve"> erfunden </w:t>
      </w:r>
      <w:proofErr w:type="spellStart"/>
      <w:r>
        <w:t>vnd</w:t>
      </w:r>
      <w:proofErr w:type="spellEnd"/>
      <w:r>
        <w:t xml:space="preserve"> </w:t>
      </w:r>
      <w:proofErr w:type="spellStart"/>
      <w:r>
        <w:t>eingefurt</w:t>
      </w:r>
      <w:proofErr w:type="spellEnd"/>
      <w:r>
        <w:t xml:space="preserve">/ </w:t>
      </w:r>
      <w:proofErr w:type="spellStart"/>
      <w:r>
        <w:t>dartzu</w:t>
      </w:r>
      <w:proofErr w:type="spellEnd"/>
      <w:r>
        <w:t xml:space="preserve"> auch in Biblischem rechten </w:t>
      </w:r>
      <w:proofErr w:type="spellStart"/>
      <w:r>
        <w:t>gegrundt</w:t>
      </w:r>
      <w:proofErr w:type="spellEnd"/>
      <w:r>
        <w:t xml:space="preserve">/ </w:t>
      </w:r>
      <w:proofErr w:type="spellStart"/>
      <w:r>
        <w:t>vnd</w:t>
      </w:r>
      <w:proofErr w:type="spellEnd"/>
      <w:r>
        <w:t xml:space="preserve"> </w:t>
      </w:r>
      <w:proofErr w:type="spellStart"/>
      <w:r>
        <w:t>meyniglichen</w:t>
      </w:r>
      <w:proofErr w:type="spellEnd"/>
      <w:r>
        <w:t xml:space="preserve"> nachgelassen. </w:t>
      </w:r>
      <w:proofErr w:type="spellStart"/>
      <w:r>
        <w:t>Auff</w:t>
      </w:r>
      <w:proofErr w:type="spellEnd"/>
      <w:r>
        <w:t xml:space="preserve"> das sich die </w:t>
      </w:r>
      <w:proofErr w:type="spellStart"/>
      <w:r>
        <w:t>parten</w:t>
      </w:r>
      <w:proofErr w:type="spellEnd"/>
      <w:r>
        <w:t xml:space="preserve"> </w:t>
      </w:r>
      <w:proofErr w:type="spellStart"/>
      <w:r>
        <w:t>vnd</w:t>
      </w:r>
      <w:proofErr w:type="spellEnd"/>
      <w:r>
        <w:t xml:space="preserve"> </w:t>
      </w:r>
      <w:proofErr w:type="spellStart"/>
      <w:r>
        <w:t>beleydigten</w:t>
      </w:r>
      <w:proofErr w:type="spellEnd"/>
      <w:r>
        <w:t xml:space="preserve">/ </w:t>
      </w:r>
      <w:proofErr w:type="spellStart"/>
      <w:r>
        <w:t>yrer</w:t>
      </w:r>
      <w:proofErr w:type="spellEnd"/>
      <w:r>
        <w:t xml:space="preserve"> </w:t>
      </w:r>
      <w:proofErr w:type="spellStart"/>
      <w:r>
        <w:t>gerechtckeit</w:t>
      </w:r>
      <w:proofErr w:type="spellEnd"/>
      <w:r>
        <w:t xml:space="preserve"> </w:t>
      </w:r>
      <w:proofErr w:type="spellStart"/>
      <w:r>
        <w:t>entlich</w:t>
      </w:r>
      <w:proofErr w:type="spellEnd"/>
      <w:r>
        <w:t xml:space="preserve"> erholen </w:t>
      </w:r>
      <w:proofErr w:type="spellStart"/>
      <w:r>
        <w:t>vnd</w:t>
      </w:r>
      <w:proofErr w:type="spellEnd"/>
      <w:r>
        <w:t xml:space="preserve"> erstatten mochten/ </w:t>
      </w:r>
      <w:proofErr w:type="spellStart"/>
      <w:r>
        <w:t>Szo</w:t>
      </w:r>
      <w:proofErr w:type="spellEnd"/>
      <w:r>
        <w:t xml:space="preserve"> </w:t>
      </w:r>
      <w:proofErr w:type="spellStart"/>
      <w:r>
        <w:t>vnnd</w:t>
      </w:r>
      <w:proofErr w:type="spellEnd"/>
      <w:r>
        <w:t xml:space="preserve"> </w:t>
      </w:r>
      <w:proofErr w:type="spellStart"/>
      <w:r>
        <w:t>wan</w:t>
      </w:r>
      <w:proofErr w:type="spellEnd"/>
      <w:r>
        <w:t xml:space="preserve"> sie/ von </w:t>
      </w:r>
      <w:proofErr w:type="spellStart"/>
      <w:r>
        <w:t>yhren</w:t>
      </w:r>
      <w:proofErr w:type="spellEnd"/>
      <w:r>
        <w:t xml:space="preserve"> obersten aber andern </w:t>
      </w:r>
      <w:proofErr w:type="spellStart"/>
      <w:r>
        <w:t>leuthen</w:t>
      </w:r>
      <w:proofErr w:type="spellEnd"/>
      <w:r>
        <w:t xml:space="preserve">/ an ehr </w:t>
      </w:r>
      <w:proofErr w:type="spellStart"/>
      <w:r>
        <w:t>odder</w:t>
      </w:r>
      <w:proofErr w:type="spellEnd"/>
      <w:r>
        <w:t xml:space="preserve"> gut/ in </w:t>
      </w:r>
      <w:proofErr w:type="spellStart"/>
      <w:r>
        <w:t>geystlichen</w:t>
      </w:r>
      <w:proofErr w:type="spellEnd"/>
      <w:r>
        <w:t xml:space="preserve"> </w:t>
      </w:r>
      <w:proofErr w:type="spellStart"/>
      <w:r>
        <w:t>odder</w:t>
      </w:r>
      <w:proofErr w:type="spellEnd"/>
      <w:r>
        <w:t xml:space="preserve"> weltlichen </w:t>
      </w:r>
      <w:proofErr w:type="spellStart"/>
      <w:r>
        <w:t>sachen</w:t>
      </w:r>
      <w:proofErr w:type="spellEnd"/>
      <w:r>
        <w:t xml:space="preserve">/ aber </w:t>
      </w:r>
      <w:proofErr w:type="spellStart"/>
      <w:r>
        <w:t>sunst</w:t>
      </w:r>
      <w:proofErr w:type="spellEnd"/>
      <w:r>
        <w:t xml:space="preserve"> </w:t>
      </w:r>
      <w:proofErr w:type="spellStart"/>
      <w:r>
        <w:t>vnbilliger</w:t>
      </w:r>
      <w:proofErr w:type="spellEnd"/>
      <w:r>
        <w:t xml:space="preserve"> </w:t>
      </w:r>
      <w:proofErr w:type="spellStart"/>
      <w:r>
        <w:t>weysz</w:t>
      </w:r>
      <w:proofErr w:type="spellEnd"/>
      <w:r>
        <w:t xml:space="preserve"> </w:t>
      </w:r>
      <w:proofErr w:type="spellStart"/>
      <w:r>
        <w:t>vnd</w:t>
      </w:r>
      <w:proofErr w:type="spellEnd"/>
      <w:r>
        <w:t xml:space="preserve"> </w:t>
      </w:r>
      <w:proofErr w:type="spellStart"/>
      <w:r>
        <w:t>furnehmensz</w:t>
      </w:r>
      <w:proofErr w:type="spellEnd"/>
      <w:r>
        <w:t xml:space="preserve"> </w:t>
      </w:r>
      <w:proofErr w:type="spellStart"/>
      <w:r>
        <w:t>etwan</w:t>
      </w:r>
      <w:proofErr w:type="spellEnd"/>
      <w:r>
        <w:t xml:space="preserve"> </w:t>
      </w:r>
      <w:proofErr w:type="spellStart"/>
      <w:r>
        <w:t>beschediget</w:t>
      </w:r>
      <w:proofErr w:type="spellEnd"/>
      <w:r>
        <w:t xml:space="preserve">/ </w:t>
      </w:r>
      <w:proofErr w:type="spellStart"/>
      <w:r>
        <w:t>nydergedruckt</w:t>
      </w:r>
      <w:proofErr w:type="spellEnd"/>
      <w:r>
        <w:t xml:space="preserve">/ </w:t>
      </w:r>
      <w:proofErr w:type="spellStart"/>
      <w:r>
        <w:t>vorwundt</w:t>
      </w:r>
      <w:proofErr w:type="spellEnd"/>
      <w:r>
        <w:t xml:space="preserve"> </w:t>
      </w:r>
      <w:proofErr w:type="spellStart"/>
      <w:r>
        <w:t>odder</w:t>
      </w:r>
      <w:proofErr w:type="spellEnd"/>
      <w:r>
        <w:t xml:space="preserve"> verletzt wurden. Die weil ich </w:t>
      </w:r>
      <w:proofErr w:type="spellStart"/>
      <w:r>
        <w:t>dan</w:t>
      </w:r>
      <w:proofErr w:type="spellEnd"/>
      <w:r>
        <w:t xml:space="preserve"> von </w:t>
      </w:r>
      <w:proofErr w:type="spellStart"/>
      <w:r>
        <w:t>obgemeltem</w:t>
      </w:r>
      <w:proofErr w:type="spellEnd"/>
      <w:r>
        <w:t xml:space="preserve"> Bapst </w:t>
      </w:r>
      <w:proofErr w:type="spellStart"/>
      <w:r>
        <w:t>angetast</w:t>
      </w:r>
      <w:proofErr w:type="spellEnd"/>
      <w:r>
        <w:t xml:space="preserve">/ </w:t>
      </w:r>
      <w:proofErr w:type="spellStart"/>
      <w:r>
        <w:t>hochlich</w:t>
      </w:r>
      <w:proofErr w:type="spellEnd"/>
      <w:r>
        <w:t xml:space="preserve"> </w:t>
      </w:r>
      <w:proofErr w:type="spellStart"/>
      <w:r>
        <w:t>vnd</w:t>
      </w:r>
      <w:proofErr w:type="spellEnd"/>
      <w:r>
        <w:t xml:space="preserve"> </w:t>
      </w:r>
      <w:proofErr w:type="spellStart"/>
      <w:r>
        <w:t>schmertzlich</w:t>
      </w:r>
      <w:proofErr w:type="spellEnd"/>
      <w:r>
        <w:t xml:space="preserve"> (nicht allein an meinem </w:t>
      </w:r>
      <w:proofErr w:type="spellStart"/>
      <w:r>
        <w:t>gerucht</w:t>
      </w:r>
      <w:proofErr w:type="spellEnd"/>
      <w:r>
        <w:t xml:space="preserve">/ gut/ ehr/ </w:t>
      </w:r>
      <w:proofErr w:type="spellStart"/>
      <w:r>
        <w:t>leyp</w:t>
      </w:r>
      <w:proofErr w:type="spellEnd"/>
      <w:r>
        <w:t xml:space="preserve"> </w:t>
      </w:r>
      <w:proofErr w:type="spellStart"/>
      <w:r>
        <w:t>vnd</w:t>
      </w:r>
      <w:proofErr w:type="spellEnd"/>
      <w:r>
        <w:t xml:space="preserve"> vorgenglichen leben/ </w:t>
      </w:r>
      <w:proofErr w:type="spellStart"/>
      <w:r>
        <w:t>szonder</w:t>
      </w:r>
      <w:proofErr w:type="spellEnd"/>
      <w:r>
        <w:t xml:space="preserve"> auch) in Christlichem glauben (in welchem ewig leben erlangt </w:t>
      </w:r>
      <w:proofErr w:type="spellStart"/>
      <w:r>
        <w:t>wurt</w:t>
      </w:r>
      <w:proofErr w:type="spellEnd"/>
      <w:r>
        <w:t xml:space="preserve">) </w:t>
      </w:r>
      <w:proofErr w:type="spellStart"/>
      <w:r>
        <w:t>listiglich</w:t>
      </w:r>
      <w:proofErr w:type="spellEnd"/>
      <w:r>
        <w:t xml:space="preserve"> </w:t>
      </w:r>
      <w:proofErr w:type="spellStart"/>
      <w:r>
        <w:t>vnd</w:t>
      </w:r>
      <w:proofErr w:type="spellEnd"/>
      <w:r>
        <w:t xml:space="preserve"> </w:t>
      </w:r>
      <w:proofErr w:type="spellStart"/>
      <w:r>
        <w:t>betriglich</w:t>
      </w:r>
      <w:proofErr w:type="spellEnd"/>
      <w:r>
        <w:t xml:space="preserve">/ </w:t>
      </w:r>
      <w:proofErr w:type="spellStart"/>
      <w:r>
        <w:t>freuelich</w:t>
      </w:r>
      <w:proofErr w:type="spellEnd"/>
      <w:r>
        <w:t xml:space="preserve"> </w:t>
      </w:r>
      <w:proofErr w:type="spellStart"/>
      <w:r>
        <w:t>vnd</w:t>
      </w:r>
      <w:proofErr w:type="spellEnd"/>
      <w:r>
        <w:t xml:space="preserve"> gewaltiglich/ </w:t>
      </w:r>
      <w:proofErr w:type="spellStart"/>
      <w:r>
        <w:t>widder</w:t>
      </w:r>
      <w:proofErr w:type="spellEnd"/>
      <w:r>
        <w:t xml:space="preserve"> </w:t>
      </w:r>
      <w:proofErr w:type="spellStart"/>
      <w:r>
        <w:t>gotliches</w:t>
      </w:r>
      <w:proofErr w:type="spellEnd"/>
      <w:r>
        <w:t xml:space="preserve">/ </w:t>
      </w:r>
      <w:proofErr w:type="spellStart"/>
      <w:r>
        <w:t>naturliches</w:t>
      </w:r>
      <w:proofErr w:type="spellEnd"/>
      <w:r>
        <w:t xml:space="preserve"> </w:t>
      </w:r>
      <w:proofErr w:type="spellStart"/>
      <w:r>
        <w:t>vnd</w:t>
      </w:r>
      <w:proofErr w:type="spellEnd"/>
      <w:r>
        <w:t xml:space="preserve"> menschliches </w:t>
      </w:r>
      <w:proofErr w:type="spellStart"/>
      <w:r>
        <w:t>gesetz</w:t>
      </w:r>
      <w:proofErr w:type="spellEnd"/>
      <w:r>
        <w:t xml:space="preserve"> </w:t>
      </w:r>
      <w:proofErr w:type="spellStart"/>
      <w:r>
        <w:t>vnd</w:t>
      </w:r>
      <w:proofErr w:type="spellEnd"/>
      <w:r>
        <w:t xml:space="preserve"> recht/ </w:t>
      </w:r>
      <w:proofErr w:type="spellStart"/>
      <w:r>
        <w:t>vbir</w:t>
      </w:r>
      <w:proofErr w:type="spellEnd"/>
      <w:r>
        <w:t xml:space="preserve"> die </w:t>
      </w:r>
      <w:proofErr w:type="spellStart"/>
      <w:r>
        <w:t>massen</w:t>
      </w:r>
      <w:proofErr w:type="spellEnd"/>
      <w:r>
        <w:t xml:space="preserve"> </w:t>
      </w:r>
      <w:proofErr w:type="spellStart"/>
      <w:r>
        <w:t>hefftig</w:t>
      </w:r>
      <w:proofErr w:type="spellEnd"/>
      <w:r>
        <w:t xml:space="preserve"> </w:t>
      </w:r>
      <w:proofErr w:type="spellStart"/>
      <w:r>
        <w:t>vorhyndert</w:t>
      </w:r>
      <w:proofErr w:type="spellEnd"/>
      <w:r>
        <w:t xml:space="preserve">/ </w:t>
      </w:r>
      <w:proofErr w:type="spellStart"/>
      <w:r>
        <w:t>belestiget</w:t>
      </w:r>
      <w:proofErr w:type="spellEnd"/>
      <w:r>
        <w:t xml:space="preserve">/ </w:t>
      </w:r>
      <w:proofErr w:type="spellStart"/>
      <w:r>
        <w:t>vnd</w:t>
      </w:r>
      <w:proofErr w:type="spellEnd"/>
      <w:r>
        <w:t xml:space="preserve"> verletzt. </w:t>
      </w:r>
    </w:p>
    <w:p w14:paraId="4D91F5A7" w14:textId="77777777" w:rsidR="00412ECB" w:rsidRDefault="00412ECB" w:rsidP="00412ECB">
      <w:pPr>
        <w:pStyle w:val="StandardWeb"/>
      </w:pPr>
      <w:r>
        <w:t xml:space="preserve">Kan mich </w:t>
      </w:r>
      <w:proofErr w:type="spellStart"/>
      <w:r>
        <w:t>niemandts</w:t>
      </w:r>
      <w:proofErr w:type="spellEnd"/>
      <w:r>
        <w:t xml:space="preserve"> </w:t>
      </w:r>
      <w:proofErr w:type="spellStart"/>
      <w:r>
        <w:t>verdencken</w:t>
      </w:r>
      <w:proofErr w:type="spellEnd"/>
      <w:r>
        <w:t xml:space="preserve">/ </w:t>
      </w:r>
      <w:proofErr w:type="spellStart"/>
      <w:r>
        <w:t>szo</w:t>
      </w:r>
      <w:proofErr w:type="spellEnd"/>
      <w:r>
        <w:t xml:space="preserve"> ich itzt nach der Appellation/ </w:t>
      </w:r>
      <w:proofErr w:type="spellStart"/>
      <w:r>
        <w:t>gedenck</w:t>
      </w:r>
      <w:proofErr w:type="spellEnd"/>
      <w:r>
        <w:t xml:space="preserve"> </w:t>
      </w:r>
      <w:proofErr w:type="spellStart"/>
      <w:r>
        <w:t>zugreiffen</w:t>
      </w:r>
      <w:proofErr w:type="spellEnd"/>
      <w:r>
        <w:t xml:space="preserve">/ damit ich </w:t>
      </w:r>
      <w:proofErr w:type="spellStart"/>
      <w:r>
        <w:t>bepstlich</w:t>
      </w:r>
      <w:proofErr w:type="spellEnd"/>
      <w:r>
        <w:t xml:space="preserve"> </w:t>
      </w:r>
      <w:proofErr w:type="spellStart"/>
      <w:r>
        <w:t>gewalt</w:t>
      </w:r>
      <w:proofErr w:type="spellEnd"/>
      <w:r>
        <w:t xml:space="preserve"> </w:t>
      </w:r>
      <w:proofErr w:type="spellStart"/>
      <w:r>
        <w:t>vnd</w:t>
      </w:r>
      <w:proofErr w:type="spellEnd"/>
      <w:r>
        <w:t xml:space="preserve"> seiner vermeinter </w:t>
      </w:r>
      <w:proofErr w:type="spellStart"/>
      <w:r>
        <w:t>gerechtickeit</w:t>
      </w:r>
      <w:proofErr w:type="spellEnd"/>
      <w:r>
        <w:t xml:space="preserve"> </w:t>
      </w:r>
      <w:proofErr w:type="spellStart"/>
      <w:r>
        <w:t>empflih</w:t>
      </w:r>
      <w:proofErr w:type="spellEnd"/>
      <w:r>
        <w:t xml:space="preserve">/ </w:t>
      </w:r>
      <w:proofErr w:type="spellStart"/>
      <w:r>
        <w:t>Vnd</w:t>
      </w:r>
      <w:proofErr w:type="spellEnd"/>
      <w:r>
        <w:t xml:space="preserve"> </w:t>
      </w:r>
      <w:proofErr w:type="spellStart"/>
      <w:r>
        <w:t>wil</w:t>
      </w:r>
      <w:proofErr w:type="spellEnd"/>
      <w:r>
        <w:t xml:space="preserve"> </w:t>
      </w:r>
      <w:proofErr w:type="spellStart"/>
      <w:r>
        <w:t>disse</w:t>
      </w:r>
      <w:proofErr w:type="spellEnd"/>
      <w:r>
        <w:t xml:space="preserve"> </w:t>
      </w:r>
      <w:proofErr w:type="spellStart"/>
      <w:r>
        <w:t>beschwerungen</w:t>
      </w:r>
      <w:proofErr w:type="spellEnd"/>
      <w:r>
        <w:t xml:space="preserve">/ so nachfolgen/ allen </w:t>
      </w:r>
      <w:proofErr w:type="spellStart"/>
      <w:r>
        <w:t>vnd</w:t>
      </w:r>
      <w:proofErr w:type="spellEnd"/>
      <w:r>
        <w:t xml:space="preserve"> </w:t>
      </w:r>
      <w:proofErr w:type="spellStart"/>
      <w:r>
        <w:t>yglichen</w:t>
      </w:r>
      <w:proofErr w:type="spellEnd"/>
      <w:r>
        <w:t xml:space="preserve"> </w:t>
      </w:r>
      <w:proofErr w:type="spellStart"/>
      <w:r>
        <w:t>menschen</w:t>
      </w:r>
      <w:proofErr w:type="spellEnd"/>
      <w:r>
        <w:t xml:space="preserve"> zuerkennen geben/ </w:t>
      </w:r>
      <w:proofErr w:type="spellStart"/>
      <w:r>
        <w:t>vnd</w:t>
      </w:r>
      <w:proofErr w:type="spellEnd"/>
      <w:r>
        <w:t xml:space="preserve"> </w:t>
      </w:r>
      <w:proofErr w:type="spellStart"/>
      <w:r>
        <w:t>yhr</w:t>
      </w:r>
      <w:proofErr w:type="spellEnd"/>
      <w:r>
        <w:t xml:space="preserve"> gewissen beschwert haben/ das sie oder er/ nachgeschrieben </w:t>
      </w:r>
      <w:proofErr w:type="spellStart"/>
      <w:r>
        <w:t>artickel</w:t>
      </w:r>
      <w:proofErr w:type="spellEnd"/>
      <w:r>
        <w:t xml:space="preserve"> </w:t>
      </w:r>
      <w:proofErr w:type="spellStart"/>
      <w:r>
        <w:t>wol</w:t>
      </w:r>
      <w:proofErr w:type="spellEnd"/>
      <w:r>
        <w:t xml:space="preserve"> </w:t>
      </w:r>
      <w:proofErr w:type="spellStart"/>
      <w:r>
        <w:t>vrteylen</w:t>
      </w:r>
      <w:proofErr w:type="spellEnd"/>
      <w:r>
        <w:t xml:space="preserve">/ wie ein </w:t>
      </w:r>
      <w:proofErr w:type="spellStart"/>
      <w:r>
        <w:t>yglicher</w:t>
      </w:r>
      <w:proofErr w:type="spellEnd"/>
      <w:r>
        <w:t xml:space="preserve"> am </w:t>
      </w:r>
      <w:proofErr w:type="spellStart"/>
      <w:r>
        <w:t>iungsten</w:t>
      </w:r>
      <w:proofErr w:type="spellEnd"/>
      <w:r>
        <w:t xml:space="preserve"> </w:t>
      </w:r>
      <w:proofErr w:type="spellStart"/>
      <w:r>
        <w:t>gericht</w:t>
      </w:r>
      <w:proofErr w:type="spellEnd"/>
      <w:r>
        <w:t xml:space="preserve"> </w:t>
      </w:r>
      <w:proofErr w:type="spellStart"/>
      <w:r>
        <w:t>gottis</w:t>
      </w:r>
      <w:proofErr w:type="spellEnd"/>
      <w:r>
        <w:t xml:space="preserve"> </w:t>
      </w:r>
      <w:proofErr w:type="spellStart"/>
      <w:r>
        <w:t>vrteylen</w:t>
      </w:r>
      <w:proofErr w:type="spellEnd"/>
      <w:r>
        <w:t xml:space="preserve"> </w:t>
      </w:r>
      <w:proofErr w:type="spellStart"/>
      <w:r>
        <w:t>vnd</w:t>
      </w:r>
      <w:proofErr w:type="spellEnd"/>
      <w:r>
        <w:t xml:space="preserve"> richten </w:t>
      </w:r>
      <w:proofErr w:type="spellStart"/>
      <w:r>
        <w:t>solt</w:t>
      </w:r>
      <w:proofErr w:type="spellEnd"/>
      <w:r>
        <w:t xml:space="preserve"> </w:t>
      </w:r>
      <w:proofErr w:type="spellStart"/>
      <w:r>
        <w:t>vnd</w:t>
      </w:r>
      <w:proofErr w:type="spellEnd"/>
      <w:r>
        <w:t xml:space="preserve"> </w:t>
      </w:r>
      <w:proofErr w:type="spellStart"/>
      <w:r>
        <w:t>wolt</w:t>
      </w:r>
      <w:proofErr w:type="spellEnd"/>
      <w:r>
        <w:t xml:space="preserve">. </w:t>
      </w:r>
      <w:proofErr w:type="spellStart"/>
      <w:r>
        <w:t>Vnd</w:t>
      </w:r>
      <w:proofErr w:type="spellEnd"/>
      <w:r>
        <w:t xml:space="preserve"> in solchem </w:t>
      </w:r>
      <w:proofErr w:type="spellStart"/>
      <w:r>
        <w:t>fleysz</w:t>
      </w:r>
      <w:proofErr w:type="spellEnd"/>
      <w:r>
        <w:t xml:space="preserve">/ wie er </w:t>
      </w:r>
      <w:proofErr w:type="spellStart"/>
      <w:r>
        <w:t>widervmb</w:t>
      </w:r>
      <w:proofErr w:type="spellEnd"/>
      <w:r>
        <w:t xml:space="preserve"> </w:t>
      </w:r>
      <w:proofErr w:type="spellStart"/>
      <w:r>
        <w:t>begeren</w:t>
      </w:r>
      <w:proofErr w:type="spellEnd"/>
      <w:r>
        <w:t xml:space="preserve"> </w:t>
      </w:r>
      <w:proofErr w:type="spellStart"/>
      <w:r>
        <w:t>mocht</w:t>
      </w:r>
      <w:proofErr w:type="spellEnd"/>
      <w:r>
        <w:t xml:space="preserve">/ das sein </w:t>
      </w:r>
      <w:proofErr w:type="spellStart"/>
      <w:r>
        <w:t>gerechtickeit</w:t>
      </w:r>
      <w:proofErr w:type="spellEnd"/>
      <w:r>
        <w:t xml:space="preserve"> </w:t>
      </w:r>
      <w:proofErr w:type="spellStart"/>
      <w:r>
        <w:t>vnd</w:t>
      </w:r>
      <w:proofErr w:type="spellEnd"/>
      <w:r>
        <w:t xml:space="preserve"> </w:t>
      </w:r>
      <w:proofErr w:type="spellStart"/>
      <w:r>
        <w:t>zuspruch</w:t>
      </w:r>
      <w:proofErr w:type="spellEnd"/>
      <w:r>
        <w:t xml:space="preserve">/ von </w:t>
      </w:r>
      <w:proofErr w:type="spellStart"/>
      <w:r>
        <w:t>meyniglichen</w:t>
      </w:r>
      <w:proofErr w:type="spellEnd"/>
      <w:r>
        <w:t xml:space="preserve"> </w:t>
      </w:r>
      <w:proofErr w:type="spellStart"/>
      <w:r>
        <w:t>oslten</w:t>
      </w:r>
      <w:proofErr w:type="spellEnd"/>
      <w:r>
        <w:t xml:space="preserve"> geurteilt werden/ </w:t>
      </w:r>
      <w:proofErr w:type="spellStart"/>
      <w:r>
        <w:t>Auff</w:t>
      </w:r>
      <w:proofErr w:type="spellEnd"/>
      <w:r>
        <w:t xml:space="preserve"> solche gethan </w:t>
      </w:r>
      <w:proofErr w:type="spellStart"/>
      <w:r>
        <w:t>erynnerung</w:t>
      </w:r>
      <w:proofErr w:type="spellEnd"/>
      <w:r>
        <w:t xml:space="preserve">/ </w:t>
      </w:r>
      <w:proofErr w:type="spellStart"/>
      <w:r>
        <w:t>wil</w:t>
      </w:r>
      <w:proofErr w:type="spellEnd"/>
      <w:r>
        <w:t xml:space="preserve"> ich/ wie </w:t>
      </w:r>
      <w:proofErr w:type="spellStart"/>
      <w:r>
        <w:t>wol</w:t>
      </w:r>
      <w:proofErr w:type="spellEnd"/>
      <w:r>
        <w:t xml:space="preserve"> die </w:t>
      </w:r>
      <w:proofErr w:type="spellStart"/>
      <w:r>
        <w:t>weisz</w:t>
      </w:r>
      <w:proofErr w:type="spellEnd"/>
      <w:r>
        <w:t xml:space="preserve"> der </w:t>
      </w:r>
      <w:proofErr w:type="spellStart"/>
      <w:r>
        <w:t>Romischen</w:t>
      </w:r>
      <w:proofErr w:type="spellEnd"/>
      <w:r>
        <w:t xml:space="preserve"> </w:t>
      </w:r>
      <w:proofErr w:type="spellStart"/>
      <w:r>
        <w:t>vngemein</w:t>
      </w:r>
      <w:proofErr w:type="spellEnd"/>
      <w:r>
        <w:t xml:space="preserve">/ </w:t>
      </w:r>
      <w:proofErr w:type="spellStart"/>
      <w:r>
        <w:t>dan</w:t>
      </w:r>
      <w:proofErr w:type="spellEnd"/>
      <w:r>
        <w:t xml:space="preserve"> noch der </w:t>
      </w:r>
      <w:proofErr w:type="spellStart"/>
      <w:r>
        <w:t>sach</w:t>
      </w:r>
      <w:proofErr w:type="spellEnd"/>
      <w:r>
        <w:t xml:space="preserve"> zu gut/ durch </w:t>
      </w:r>
      <w:proofErr w:type="spellStart"/>
      <w:r>
        <w:t>artickel</w:t>
      </w:r>
      <w:proofErr w:type="spellEnd"/>
      <w:r>
        <w:t xml:space="preserve"> </w:t>
      </w:r>
      <w:proofErr w:type="spellStart"/>
      <w:r>
        <w:t>etzliche</w:t>
      </w:r>
      <w:proofErr w:type="spellEnd"/>
      <w:r>
        <w:t xml:space="preserve"> </w:t>
      </w:r>
      <w:proofErr w:type="spellStart"/>
      <w:r>
        <w:t>beschwerungen</w:t>
      </w:r>
      <w:proofErr w:type="spellEnd"/>
      <w:r>
        <w:t xml:space="preserve"> </w:t>
      </w:r>
      <w:proofErr w:type="spellStart"/>
      <w:r>
        <w:t>vertzelen</w:t>
      </w:r>
      <w:proofErr w:type="spellEnd"/>
      <w:r>
        <w:t xml:space="preserve">. </w:t>
      </w:r>
    </w:p>
    <w:p w14:paraId="7389F642" w14:textId="77777777" w:rsidR="00412ECB" w:rsidRDefault="00412ECB" w:rsidP="00412ECB">
      <w:pPr>
        <w:pStyle w:val="StandardWeb"/>
      </w:pPr>
      <w:proofErr w:type="spellStart"/>
      <w:r>
        <w:t>Fur</w:t>
      </w:r>
      <w:proofErr w:type="spellEnd"/>
      <w:r>
        <w:t xml:space="preserve"> den ersten </w:t>
      </w:r>
      <w:proofErr w:type="spellStart"/>
      <w:r>
        <w:t>artickel</w:t>
      </w:r>
      <w:proofErr w:type="spellEnd"/>
      <w:r>
        <w:t xml:space="preserve"> sag ich/ das der Bapst/ mein </w:t>
      </w:r>
      <w:proofErr w:type="spellStart"/>
      <w:r>
        <w:t>lere</w:t>
      </w:r>
      <w:proofErr w:type="spellEnd"/>
      <w:r>
        <w:t xml:space="preserve"> (die ich </w:t>
      </w:r>
      <w:proofErr w:type="spellStart"/>
      <w:r>
        <w:t>fur</w:t>
      </w:r>
      <w:proofErr w:type="spellEnd"/>
      <w:r>
        <w:t xml:space="preserve"> Christlich acht </w:t>
      </w:r>
      <w:proofErr w:type="spellStart"/>
      <w:r>
        <w:t>vnd</w:t>
      </w:r>
      <w:proofErr w:type="spellEnd"/>
      <w:r>
        <w:t xml:space="preserve"> </w:t>
      </w:r>
      <w:proofErr w:type="spellStart"/>
      <w:r>
        <w:t>hald</w:t>
      </w:r>
      <w:proofErr w:type="spellEnd"/>
      <w:r>
        <w:t xml:space="preserve">) an </w:t>
      </w:r>
      <w:proofErr w:type="spellStart"/>
      <w:r>
        <w:t>vorgethane</w:t>
      </w:r>
      <w:proofErr w:type="spellEnd"/>
      <w:r>
        <w:t xml:space="preserve"> </w:t>
      </w:r>
      <w:proofErr w:type="spellStart"/>
      <w:r>
        <w:t>Citation</w:t>
      </w:r>
      <w:proofErr w:type="spellEnd"/>
      <w:r>
        <w:t xml:space="preserve">/ als </w:t>
      </w:r>
      <w:proofErr w:type="spellStart"/>
      <w:r>
        <w:t>ketzrisch</w:t>
      </w:r>
      <w:proofErr w:type="spellEnd"/>
      <w:r>
        <w:t xml:space="preserve">/ oder </w:t>
      </w:r>
      <w:proofErr w:type="spellStart"/>
      <w:r>
        <w:t>christenlichen</w:t>
      </w:r>
      <w:proofErr w:type="spellEnd"/>
      <w:r>
        <w:t xml:space="preserve"> leben </w:t>
      </w:r>
      <w:proofErr w:type="spellStart"/>
      <w:r>
        <w:t>vnd</w:t>
      </w:r>
      <w:proofErr w:type="spellEnd"/>
      <w:r>
        <w:t xml:space="preserve"> </w:t>
      </w:r>
      <w:proofErr w:type="spellStart"/>
      <w:r>
        <w:t>selickeit</w:t>
      </w:r>
      <w:proofErr w:type="spellEnd"/>
      <w:r>
        <w:t xml:space="preserve"> nachteilig oder </w:t>
      </w:r>
      <w:proofErr w:type="spellStart"/>
      <w:r>
        <w:t>verhynderlich</w:t>
      </w:r>
      <w:proofErr w:type="spellEnd"/>
      <w:r>
        <w:t xml:space="preserve">/ geurteilt/ </w:t>
      </w:r>
      <w:proofErr w:type="spellStart"/>
      <w:r>
        <w:t>vnd</w:t>
      </w:r>
      <w:proofErr w:type="spellEnd"/>
      <w:r>
        <w:t xml:space="preserve"> versprochen hat. </w:t>
      </w:r>
      <w:proofErr w:type="spellStart"/>
      <w:r>
        <w:t>Vnd</w:t>
      </w:r>
      <w:proofErr w:type="spellEnd"/>
      <w:r>
        <w:t xml:space="preserve"> </w:t>
      </w:r>
      <w:proofErr w:type="spellStart"/>
      <w:r>
        <w:t>solt</w:t>
      </w:r>
      <w:proofErr w:type="spellEnd"/>
      <w:r>
        <w:t xml:space="preserve"> mich doch </w:t>
      </w:r>
      <w:proofErr w:type="spellStart"/>
      <w:r>
        <w:t>zuuorgeladen</w:t>
      </w:r>
      <w:proofErr w:type="spellEnd"/>
      <w:r>
        <w:t xml:space="preserve">/ solches </w:t>
      </w:r>
      <w:proofErr w:type="spellStart"/>
      <w:r>
        <w:t>vrteil</w:t>
      </w:r>
      <w:proofErr w:type="spellEnd"/>
      <w:r>
        <w:t xml:space="preserve"> </w:t>
      </w:r>
      <w:proofErr w:type="spellStart"/>
      <w:r>
        <w:t>anzuhoren</w:t>
      </w:r>
      <w:proofErr w:type="spellEnd"/>
      <w:r>
        <w:t xml:space="preserve">/ oder mich </w:t>
      </w:r>
      <w:proofErr w:type="spellStart"/>
      <w:r>
        <w:t>berufft</w:t>
      </w:r>
      <w:proofErr w:type="spellEnd"/>
      <w:r>
        <w:t xml:space="preserve"> haben/ </w:t>
      </w:r>
      <w:proofErr w:type="spellStart"/>
      <w:r>
        <w:t>vrsachen</w:t>
      </w:r>
      <w:proofErr w:type="spellEnd"/>
      <w:r>
        <w:t xml:space="preserve"> (die ich </w:t>
      </w:r>
      <w:proofErr w:type="spellStart"/>
      <w:r>
        <w:t>wol</w:t>
      </w:r>
      <w:proofErr w:type="spellEnd"/>
      <w:r>
        <w:t xml:space="preserve"> </w:t>
      </w:r>
      <w:proofErr w:type="spellStart"/>
      <w:r>
        <w:t>het</w:t>
      </w:r>
      <w:proofErr w:type="spellEnd"/>
      <w:r>
        <w:t xml:space="preserve"> </w:t>
      </w:r>
      <w:proofErr w:type="spellStart"/>
      <w:r>
        <w:t>konnen</w:t>
      </w:r>
      <w:proofErr w:type="spellEnd"/>
      <w:r>
        <w:t xml:space="preserve"> </w:t>
      </w:r>
      <w:proofErr w:type="spellStart"/>
      <w:r>
        <w:t>antzeyden</w:t>
      </w:r>
      <w:proofErr w:type="spellEnd"/>
      <w:r>
        <w:t xml:space="preserve">) </w:t>
      </w:r>
      <w:proofErr w:type="spellStart"/>
      <w:r>
        <w:t>furtzuwenden</w:t>
      </w:r>
      <w:proofErr w:type="spellEnd"/>
      <w:r>
        <w:t xml:space="preserve">/ das mein leer Christlich/ </w:t>
      </w:r>
      <w:proofErr w:type="spellStart"/>
      <w:r>
        <w:t>vnd</w:t>
      </w:r>
      <w:proofErr w:type="spellEnd"/>
      <w:r>
        <w:t xml:space="preserve"> in keinen weg </w:t>
      </w:r>
      <w:proofErr w:type="spellStart"/>
      <w:r>
        <w:t>solt</w:t>
      </w:r>
      <w:proofErr w:type="spellEnd"/>
      <w:r>
        <w:t xml:space="preserve"> </w:t>
      </w:r>
      <w:proofErr w:type="spellStart"/>
      <w:r>
        <w:t>vordampt</w:t>
      </w:r>
      <w:proofErr w:type="spellEnd"/>
      <w:r>
        <w:t xml:space="preserve"> werden/ das der </w:t>
      </w:r>
      <w:proofErr w:type="spellStart"/>
      <w:r>
        <w:t>bapst</w:t>
      </w:r>
      <w:proofErr w:type="spellEnd"/>
      <w:r>
        <w:t xml:space="preserve"> doch </w:t>
      </w:r>
      <w:proofErr w:type="spellStart"/>
      <w:r>
        <w:t>nit</w:t>
      </w:r>
      <w:proofErr w:type="spellEnd"/>
      <w:r>
        <w:t xml:space="preserve"> gethan. Derwegen ich hoff/ ein </w:t>
      </w:r>
      <w:proofErr w:type="spellStart"/>
      <w:r>
        <w:t>ytzlicher</w:t>
      </w:r>
      <w:proofErr w:type="spellEnd"/>
      <w:r>
        <w:t xml:space="preserve"> </w:t>
      </w:r>
      <w:proofErr w:type="spellStart"/>
      <w:r>
        <w:t>sol</w:t>
      </w:r>
      <w:proofErr w:type="spellEnd"/>
      <w:r>
        <w:t xml:space="preserve"> in </w:t>
      </w:r>
      <w:proofErr w:type="spellStart"/>
      <w:r>
        <w:t>dissem</w:t>
      </w:r>
      <w:proofErr w:type="spellEnd"/>
      <w:r>
        <w:t xml:space="preserve"> fahl sagen/ der Bapst hab </w:t>
      </w:r>
      <w:proofErr w:type="spellStart"/>
      <w:r>
        <w:t>widder</w:t>
      </w:r>
      <w:proofErr w:type="spellEnd"/>
      <w:r>
        <w:t xml:space="preserve"> </w:t>
      </w:r>
      <w:proofErr w:type="spellStart"/>
      <w:r>
        <w:t>gotlich</w:t>
      </w:r>
      <w:proofErr w:type="spellEnd"/>
      <w:r>
        <w:t xml:space="preserve"> </w:t>
      </w:r>
      <w:proofErr w:type="spellStart"/>
      <w:r>
        <w:t>naturlich</w:t>
      </w:r>
      <w:proofErr w:type="spellEnd"/>
      <w:r>
        <w:t xml:space="preserve"> </w:t>
      </w:r>
      <w:proofErr w:type="spellStart"/>
      <w:r>
        <w:t>vnd</w:t>
      </w:r>
      <w:proofErr w:type="spellEnd"/>
      <w:r>
        <w:t xml:space="preserve"> menschlich recht gehandelt. </w:t>
      </w:r>
    </w:p>
    <w:p w14:paraId="0EB94614" w14:textId="77777777" w:rsidR="00412ECB" w:rsidRDefault="00412ECB" w:rsidP="00412ECB">
      <w:pPr>
        <w:pStyle w:val="StandardWeb"/>
      </w:pPr>
      <w:proofErr w:type="spellStart"/>
      <w:r>
        <w:t>Fur</w:t>
      </w:r>
      <w:proofErr w:type="spellEnd"/>
      <w:r>
        <w:t xml:space="preserve"> die andren </w:t>
      </w:r>
      <w:proofErr w:type="spellStart"/>
      <w:r>
        <w:t>beschwerung</w:t>
      </w:r>
      <w:proofErr w:type="spellEnd"/>
      <w:r>
        <w:t xml:space="preserve">/ </w:t>
      </w:r>
      <w:proofErr w:type="spellStart"/>
      <w:r>
        <w:t>sol</w:t>
      </w:r>
      <w:proofErr w:type="spellEnd"/>
      <w:r>
        <w:t xml:space="preserve"> </w:t>
      </w:r>
      <w:proofErr w:type="spellStart"/>
      <w:r>
        <w:t>angetzeigt</w:t>
      </w:r>
      <w:proofErr w:type="spellEnd"/>
      <w:r>
        <w:t xml:space="preserve"> sein/ das wie </w:t>
      </w:r>
      <w:proofErr w:type="spellStart"/>
      <w:r>
        <w:t>wol</w:t>
      </w:r>
      <w:proofErr w:type="spellEnd"/>
      <w:r>
        <w:t xml:space="preserve"> die </w:t>
      </w:r>
      <w:proofErr w:type="spellStart"/>
      <w:r>
        <w:t>defension</w:t>
      </w:r>
      <w:proofErr w:type="spellEnd"/>
      <w:r>
        <w:t xml:space="preserve">/ </w:t>
      </w:r>
      <w:proofErr w:type="spellStart"/>
      <w:r>
        <w:t>ausz</w:t>
      </w:r>
      <w:proofErr w:type="spellEnd"/>
      <w:r>
        <w:t xml:space="preserve"> den </w:t>
      </w:r>
      <w:proofErr w:type="spellStart"/>
      <w:r>
        <w:t>naturlichen</w:t>
      </w:r>
      <w:proofErr w:type="spellEnd"/>
      <w:r>
        <w:t xml:space="preserve"> rechten </w:t>
      </w:r>
      <w:proofErr w:type="spellStart"/>
      <w:r>
        <w:t>auszfleust</w:t>
      </w:r>
      <w:proofErr w:type="spellEnd"/>
      <w:r>
        <w:t xml:space="preserve">(wie auch </w:t>
      </w:r>
      <w:proofErr w:type="spellStart"/>
      <w:r>
        <w:t>keyszerliche</w:t>
      </w:r>
      <w:proofErr w:type="spellEnd"/>
      <w:r>
        <w:t xml:space="preserve"> </w:t>
      </w:r>
      <w:proofErr w:type="spellStart"/>
      <w:r>
        <w:t>vnd</w:t>
      </w:r>
      <w:proofErr w:type="spellEnd"/>
      <w:r>
        <w:t xml:space="preserve"> </w:t>
      </w:r>
      <w:proofErr w:type="spellStart"/>
      <w:r>
        <w:t>bepstliche</w:t>
      </w:r>
      <w:proofErr w:type="spellEnd"/>
      <w:r>
        <w:t xml:space="preserve"> rechten sagen) </w:t>
      </w:r>
      <w:proofErr w:type="spellStart"/>
      <w:r>
        <w:t>vnd</w:t>
      </w:r>
      <w:proofErr w:type="spellEnd"/>
      <w:r>
        <w:t xml:space="preserve"> </w:t>
      </w:r>
      <w:proofErr w:type="spellStart"/>
      <w:r>
        <w:t>sol</w:t>
      </w:r>
      <w:proofErr w:type="spellEnd"/>
      <w:r>
        <w:t xml:space="preserve"> keinen/ seine </w:t>
      </w:r>
      <w:proofErr w:type="spellStart"/>
      <w:r>
        <w:t>schutzred</w:t>
      </w:r>
      <w:proofErr w:type="spellEnd"/>
      <w:r>
        <w:t xml:space="preserve"> </w:t>
      </w:r>
      <w:proofErr w:type="spellStart"/>
      <w:r>
        <w:t>odder</w:t>
      </w:r>
      <w:proofErr w:type="spellEnd"/>
      <w:r>
        <w:t xml:space="preserve"> </w:t>
      </w:r>
      <w:proofErr w:type="spellStart"/>
      <w:r>
        <w:t>entschuldung</w:t>
      </w:r>
      <w:proofErr w:type="spellEnd"/>
      <w:r>
        <w:t xml:space="preserve"> </w:t>
      </w:r>
      <w:proofErr w:type="spellStart"/>
      <w:r>
        <w:t>abgeschniten</w:t>
      </w:r>
      <w:proofErr w:type="spellEnd"/>
      <w:r>
        <w:t xml:space="preserve"> werden/ wie auch die </w:t>
      </w:r>
      <w:proofErr w:type="spellStart"/>
      <w:r>
        <w:t>heylige</w:t>
      </w:r>
      <w:proofErr w:type="spellEnd"/>
      <w:r>
        <w:t xml:space="preserve"> </w:t>
      </w:r>
      <w:proofErr w:type="spellStart"/>
      <w:r>
        <w:t>schrifft</w:t>
      </w:r>
      <w:proofErr w:type="spellEnd"/>
      <w:r>
        <w:t xml:space="preserve"> meldet/ </w:t>
      </w:r>
      <w:proofErr w:type="spellStart"/>
      <w:r>
        <w:t>vnd</w:t>
      </w:r>
      <w:proofErr w:type="spellEnd"/>
      <w:r>
        <w:t xml:space="preserve"> ich </w:t>
      </w:r>
      <w:proofErr w:type="spellStart"/>
      <w:r>
        <w:t>het</w:t>
      </w:r>
      <w:proofErr w:type="spellEnd"/>
      <w:r>
        <w:t xml:space="preserve"> mich (meines </w:t>
      </w:r>
      <w:proofErr w:type="spellStart"/>
      <w:r>
        <w:t>bedunckens</w:t>
      </w:r>
      <w:proofErr w:type="spellEnd"/>
      <w:r>
        <w:t xml:space="preserve">) gegen den </w:t>
      </w:r>
      <w:proofErr w:type="spellStart"/>
      <w:r>
        <w:t>bapst</w:t>
      </w:r>
      <w:proofErr w:type="spellEnd"/>
      <w:r>
        <w:t xml:space="preserve">/ </w:t>
      </w:r>
      <w:proofErr w:type="spellStart"/>
      <w:r>
        <w:t>vnd</w:t>
      </w:r>
      <w:proofErr w:type="spellEnd"/>
      <w:r>
        <w:t xml:space="preserve"> seinen </w:t>
      </w:r>
      <w:proofErr w:type="spellStart"/>
      <w:r>
        <w:t>anhengern</w:t>
      </w:r>
      <w:proofErr w:type="spellEnd"/>
      <w:r>
        <w:t xml:space="preserve"> </w:t>
      </w:r>
      <w:proofErr w:type="spellStart"/>
      <w:r>
        <w:t>ausz</w:t>
      </w:r>
      <w:proofErr w:type="spellEnd"/>
      <w:r>
        <w:t xml:space="preserve"> </w:t>
      </w:r>
      <w:proofErr w:type="spellStart"/>
      <w:r>
        <w:t>vnd</w:t>
      </w:r>
      <w:proofErr w:type="spellEnd"/>
      <w:r>
        <w:t xml:space="preserve"> durch biblisches recht/ </w:t>
      </w:r>
      <w:proofErr w:type="spellStart"/>
      <w:r>
        <w:t>wol</w:t>
      </w:r>
      <w:proofErr w:type="spellEnd"/>
      <w:r>
        <w:t xml:space="preserve"> </w:t>
      </w:r>
      <w:proofErr w:type="spellStart"/>
      <w:r>
        <w:t>konnen</w:t>
      </w:r>
      <w:proofErr w:type="spellEnd"/>
      <w:r>
        <w:t xml:space="preserve"> </w:t>
      </w:r>
      <w:proofErr w:type="spellStart"/>
      <w:r>
        <w:t>schutzen</w:t>
      </w:r>
      <w:proofErr w:type="spellEnd"/>
      <w:r>
        <w:t xml:space="preserve">/ schirmen </w:t>
      </w:r>
      <w:proofErr w:type="spellStart"/>
      <w:r>
        <w:t>vnd</w:t>
      </w:r>
      <w:proofErr w:type="spellEnd"/>
      <w:r>
        <w:t xml:space="preserve"> </w:t>
      </w:r>
      <w:proofErr w:type="spellStart"/>
      <w:r>
        <w:t>entreden</w:t>
      </w:r>
      <w:proofErr w:type="spellEnd"/>
      <w:r>
        <w:t xml:space="preserve">/ wo ich wer </w:t>
      </w:r>
      <w:proofErr w:type="spellStart"/>
      <w:r>
        <w:t>gehort</w:t>
      </w:r>
      <w:proofErr w:type="spellEnd"/>
      <w:r>
        <w:t xml:space="preserve"> worden. Hoff ich/ </w:t>
      </w:r>
      <w:proofErr w:type="spellStart"/>
      <w:r>
        <w:t>fur</w:t>
      </w:r>
      <w:proofErr w:type="spellEnd"/>
      <w:r>
        <w:t xml:space="preserve"> das ander/ </w:t>
      </w:r>
      <w:proofErr w:type="spellStart"/>
      <w:r>
        <w:t>ydermeniglich</w:t>
      </w:r>
      <w:proofErr w:type="spellEnd"/>
      <w:r>
        <w:t xml:space="preserve"> </w:t>
      </w:r>
      <w:proofErr w:type="spellStart"/>
      <w:r>
        <w:t>werd</w:t>
      </w:r>
      <w:proofErr w:type="spellEnd"/>
      <w:r>
        <w:t xml:space="preserve"> ermessen </w:t>
      </w:r>
      <w:proofErr w:type="spellStart"/>
      <w:r>
        <w:t>vnd</w:t>
      </w:r>
      <w:proofErr w:type="spellEnd"/>
      <w:r>
        <w:t xml:space="preserve"> sprechen/ das der </w:t>
      </w:r>
      <w:proofErr w:type="spellStart"/>
      <w:r>
        <w:t>bapst</w:t>
      </w:r>
      <w:proofErr w:type="spellEnd"/>
      <w:r>
        <w:t xml:space="preserve"> abermals </w:t>
      </w:r>
      <w:proofErr w:type="spellStart"/>
      <w:r>
        <w:t>vnrecht</w:t>
      </w:r>
      <w:proofErr w:type="spellEnd"/>
      <w:r>
        <w:t xml:space="preserve"> gethan </w:t>
      </w:r>
      <w:proofErr w:type="spellStart"/>
      <w:r>
        <w:t>vnd</w:t>
      </w:r>
      <w:proofErr w:type="spellEnd"/>
      <w:r>
        <w:t xml:space="preserve"> mit </w:t>
      </w:r>
      <w:proofErr w:type="spellStart"/>
      <w:r>
        <w:t>gewalt</w:t>
      </w:r>
      <w:proofErr w:type="spellEnd"/>
      <w:r>
        <w:t xml:space="preserve"> </w:t>
      </w:r>
      <w:proofErr w:type="spellStart"/>
      <w:r>
        <w:t>gefaren</w:t>
      </w:r>
      <w:proofErr w:type="spellEnd"/>
      <w:r>
        <w:t xml:space="preserve">. </w:t>
      </w:r>
    </w:p>
    <w:p w14:paraId="74C229BB" w14:textId="77777777" w:rsidR="00412ECB" w:rsidRDefault="00412ECB" w:rsidP="00412ECB">
      <w:pPr>
        <w:pStyle w:val="StandardWeb"/>
      </w:pPr>
      <w:proofErr w:type="spellStart"/>
      <w:r>
        <w:t>Fur</w:t>
      </w:r>
      <w:proofErr w:type="spellEnd"/>
      <w:r>
        <w:t xml:space="preserve"> die </w:t>
      </w:r>
      <w:proofErr w:type="spellStart"/>
      <w:r>
        <w:t>drit</w:t>
      </w:r>
      <w:proofErr w:type="spellEnd"/>
      <w:r>
        <w:t xml:space="preserve"> </w:t>
      </w:r>
      <w:proofErr w:type="spellStart"/>
      <w:r>
        <w:t>beschwerung</w:t>
      </w:r>
      <w:proofErr w:type="spellEnd"/>
      <w:r>
        <w:t xml:space="preserve"> sag ich/ das ich in </w:t>
      </w:r>
      <w:proofErr w:type="spellStart"/>
      <w:r>
        <w:t>meynen</w:t>
      </w:r>
      <w:proofErr w:type="spellEnd"/>
      <w:r>
        <w:t xml:space="preserve"> </w:t>
      </w:r>
      <w:proofErr w:type="spellStart"/>
      <w:r>
        <w:t>buchern</w:t>
      </w:r>
      <w:proofErr w:type="spellEnd"/>
      <w:r>
        <w:t xml:space="preserve"> </w:t>
      </w:r>
      <w:proofErr w:type="spellStart"/>
      <w:r>
        <w:t>clar</w:t>
      </w:r>
      <w:proofErr w:type="spellEnd"/>
      <w:r>
        <w:t xml:space="preserve"> </w:t>
      </w:r>
      <w:proofErr w:type="spellStart"/>
      <w:r>
        <w:t>protestirt</w:t>
      </w:r>
      <w:proofErr w:type="spellEnd"/>
      <w:r>
        <w:t xml:space="preserve"> </w:t>
      </w:r>
      <w:proofErr w:type="spellStart"/>
      <w:r>
        <w:t>vnd</w:t>
      </w:r>
      <w:proofErr w:type="spellEnd"/>
      <w:r>
        <w:t xml:space="preserve"> bedingt hab/ Ich </w:t>
      </w:r>
      <w:proofErr w:type="spellStart"/>
      <w:r>
        <w:t>wold</w:t>
      </w:r>
      <w:proofErr w:type="spellEnd"/>
      <w:r>
        <w:t xml:space="preserve"> mich </w:t>
      </w:r>
      <w:proofErr w:type="spellStart"/>
      <w:r>
        <w:t>nit</w:t>
      </w:r>
      <w:proofErr w:type="spellEnd"/>
      <w:r>
        <w:t xml:space="preserve"> allein grossen </w:t>
      </w:r>
      <w:proofErr w:type="spellStart"/>
      <w:r>
        <w:t>hanszen</w:t>
      </w:r>
      <w:proofErr w:type="spellEnd"/>
      <w:r>
        <w:t xml:space="preserve"> (welche </w:t>
      </w:r>
      <w:proofErr w:type="spellStart"/>
      <w:r>
        <w:t>namen</w:t>
      </w:r>
      <w:proofErr w:type="spellEnd"/>
      <w:r>
        <w:t xml:space="preserve"> </w:t>
      </w:r>
      <w:proofErr w:type="spellStart"/>
      <w:r>
        <w:t>titel</w:t>
      </w:r>
      <w:proofErr w:type="spellEnd"/>
      <w:r>
        <w:t xml:space="preserve"> </w:t>
      </w:r>
      <w:proofErr w:type="spellStart"/>
      <w:r>
        <w:t>vnd</w:t>
      </w:r>
      <w:proofErr w:type="spellEnd"/>
      <w:r>
        <w:t xml:space="preserve"> </w:t>
      </w:r>
      <w:proofErr w:type="spellStart"/>
      <w:r>
        <w:t>ampt</w:t>
      </w:r>
      <w:proofErr w:type="spellEnd"/>
      <w:r>
        <w:t xml:space="preserve"> Biblischer </w:t>
      </w:r>
      <w:proofErr w:type="spellStart"/>
      <w:r>
        <w:t>kunst</w:t>
      </w:r>
      <w:proofErr w:type="spellEnd"/>
      <w:r>
        <w:t xml:space="preserve"> </w:t>
      </w:r>
      <w:proofErr w:type="spellStart"/>
      <w:r>
        <w:t>inhalden</w:t>
      </w:r>
      <w:proofErr w:type="spellEnd"/>
      <w:r>
        <w:t xml:space="preserve">/ als Bischoffen </w:t>
      </w:r>
      <w:proofErr w:type="spellStart"/>
      <w:r>
        <w:t>vnd</w:t>
      </w:r>
      <w:proofErr w:type="spellEnd"/>
      <w:r>
        <w:t xml:space="preserve"> Theologen </w:t>
      </w:r>
      <w:proofErr w:type="spellStart"/>
      <w:r>
        <w:t>seint</w:t>
      </w:r>
      <w:proofErr w:type="spellEnd"/>
      <w:r>
        <w:t xml:space="preserve">) </w:t>
      </w:r>
      <w:proofErr w:type="spellStart"/>
      <w:r>
        <w:t>sunder</w:t>
      </w:r>
      <w:proofErr w:type="spellEnd"/>
      <w:r>
        <w:t xml:space="preserve"> auch ein klein </w:t>
      </w:r>
      <w:proofErr w:type="spellStart"/>
      <w:r>
        <w:t>kind</w:t>
      </w:r>
      <w:proofErr w:type="spellEnd"/>
      <w:r>
        <w:t xml:space="preserve"> lassen lernen </w:t>
      </w:r>
      <w:proofErr w:type="spellStart"/>
      <w:r>
        <w:t>vnd</w:t>
      </w:r>
      <w:proofErr w:type="spellEnd"/>
      <w:r>
        <w:t xml:space="preserve"> </w:t>
      </w:r>
      <w:proofErr w:type="spellStart"/>
      <w:r>
        <w:t>weyszen</w:t>
      </w:r>
      <w:proofErr w:type="spellEnd"/>
      <w:r>
        <w:t xml:space="preserve"> durch </w:t>
      </w:r>
      <w:proofErr w:type="spellStart"/>
      <w:r>
        <w:t>heylige</w:t>
      </w:r>
      <w:proofErr w:type="spellEnd"/>
      <w:r>
        <w:t xml:space="preserve"> </w:t>
      </w:r>
      <w:proofErr w:type="spellStart"/>
      <w:r>
        <w:t>schrifft</w:t>
      </w:r>
      <w:proofErr w:type="spellEnd"/>
      <w:r>
        <w:t xml:space="preserve">/ wo ich </w:t>
      </w:r>
      <w:proofErr w:type="spellStart"/>
      <w:r>
        <w:t>vngerecht</w:t>
      </w:r>
      <w:proofErr w:type="spellEnd"/>
      <w:r>
        <w:t xml:space="preserve">/ </w:t>
      </w:r>
      <w:proofErr w:type="spellStart"/>
      <w:r>
        <w:t>vnnd</w:t>
      </w:r>
      <w:proofErr w:type="spellEnd"/>
      <w:r>
        <w:t xml:space="preserve"> </w:t>
      </w:r>
      <w:proofErr w:type="spellStart"/>
      <w:r>
        <w:t>meyn</w:t>
      </w:r>
      <w:proofErr w:type="spellEnd"/>
      <w:r>
        <w:t xml:space="preserve"> leer </w:t>
      </w:r>
      <w:proofErr w:type="spellStart"/>
      <w:r>
        <w:t>verdechtig</w:t>
      </w:r>
      <w:proofErr w:type="spellEnd"/>
      <w:r>
        <w:t xml:space="preserve"> </w:t>
      </w:r>
      <w:proofErr w:type="spellStart"/>
      <w:r>
        <w:t>odder</w:t>
      </w:r>
      <w:proofErr w:type="spellEnd"/>
      <w:r>
        <w:t xml:space="preserve"> </w:t>
      </w:r>
      <w:proofErr w:type="spellStart"/>
      <w:r>
        <w:t>heyliger</w:t>
      </w:r>
      <w:proofErr w:type="spellEnd"/>
      <w:r>
        <w:t xml:space="preserve"> </w:t>
      </w:r>
      <w:proofErr w:type="spellStart"/>
      <w:r>
        <w:t>schrifft</w:t>
      </w:r>
      <w:proofErr w:type="spellEnd"/>
      <w:r>
        <w:t xml:space="preserve"> </w:t>
      </w:r>
      <w:proofErr w:type="spellStart"/>
      <w:r>
        <w:t>vngemesz</w:t>
      </w:r>
      <w:proofErr w:type="spellEnd"/>
      <w:r>
        <w:t xml:space="preserve"> erfunden </w:t>
      </w:r>
      <w:proofErr w:type="spellStart"/>
      <w:r>
        <w:t>wurdt</w:t>
      </w:r>
      <w:proofErr w:type="spellEnd"/>
      <w:r>
        <w:t xml:space="preserve">/ on alle </w:t>
      </w:r>
      <w:proofErr w:type="spellStart"/>
      <w:r>
        <w:t>widder</w:t>
      </w:r>
      <w:proofErr w:type="spellEnd"/>
      <w:r>
        <w:t xml:space="preserve"> </w:t>
      </w:r>
      <w:proofErr w:type="spellStart"/>
      <w:r>
        <w:t>red</w:t>
      </w:r>
      <w:proofErr w:type="spellEnd"/>
      <w:r>
        <w:t xml:space="preserve">/ den/ </w:t>
      </w:r>
      <w:proofErr w:type="spellStart"/>
      <w:r>
        <w:t>odder</w:t>
      </w:r>
      <w:proofErr w:type="spellEnd"/>
      <w:r>
        <w:t xml:space="preserve"> dem </w:t>
      </w:r>
      <w:proofErr w:type="spellStart"/>
      <w:r>
        <w:t>sleben</w:t>
      </w:r>
      <w:proofErr w:type="spellEnd"/>
      <w:r>
        <w:t xml:space="preserve"> </w:t>
      </w:r>
      <w:proofErr w:type="spellStart"/>
      <w:r>
        <w:t>zugeborgen</w:t>
      </w:r>
      <w:proofErr w:type="spellEnd"/>
      <w:r>
        <w:t xml:space="preserve">. Nu ist offenbar/ </w:t>
      </w:r>
      <w:proofErr w:type="spellStart"/>
      <w:r>
        <w:t>vnd</w:t>
      </w:r>
      <w:proofErr w:type="spellEnd"/>
      <w:r>
        <w:t xml:space="preserve"> auch ein </w:t>
      </w:r>
      <w:proofErr w:type="spellStart"/>
      <w:r>
        <w:t>gemeyne</w:t>
      </w:r>
      <w:proofErr w:type="spellEnd"/>
      <w:r>
        <w:t xml:space="preserve"> </w:t>
      </w:r>
      <w:proofErr w:type="spellStart"/>
      <w:r>
        <w:t>vbliche</w:t>
      </w:r>
      <w:proofErr w:type="spellEnd"/>
      <w:r>
        <w:t xml:space="preserve"> </w:t>
      </w:r>
      <w:proofErr w:type="spellStart"/>
      <w:r>
        <w:t>red</w:t>
      </w:r>
      <w:proofErr w:type="spellEnd"/>
      <w:r>
        <w:t xml:space="preserve">/ das </w:t>
      </w:r>
      <w:proofErr w:type="spellStart"/>
      <w:r>
        <w:t>keyner</w:t>
      </w:r>
      <w:proofErr w:type="spellEnd"/>
      <w:r>
        <w:t xml:space="preserve"> </w:t>
      </w:r>
      <w:proofErr w:type="spellStart"/>
      <w:r>
        <w:t>fur</w:t>
      </w:r>
      <w:proofErr w:type="spellEnd"/>
      <w:r>
        <w:t xml:space="preserve"> ein </w:t>
      </w:r>
      <w:proofErr w:type="spellStart"/>
      <w:r>
        <w:t>ketzer</w:t>
      </w:r>
      <w:proofErr w:type="spellEnd"/>
      <w:r>
        <w:t xml:space="preserve"> </w:t>
      </w:r>
      <w:proofErr w:type="spellStart"/>
      <w:r>
        <w:t>sol</w:t>
      </w:r>
      <w:proofErr w:type="spellEnd"/>
      <w:r>
        <w:t xml:space="preserve"> </w:t>
      </w:r>
      <w:proofErr w:type="spellStart"/>
      <w:r>
        <w:t>gescholtenn</w:t>
      </w:r>
      <w:proofErr w:type="spellEnd"/>
      <w:r>
        <w:t xml:space="preserve"> </w:t>
      </w:r>
      <w:proofErr w:type="spellStart"/>
      <w:r>
        <w:t>vnd</w:t>
      </w:r>
      <w:proofErr w:type="spellEnd"/>
      <w:r>
        <w:t xml:space="preserve"> gehalten werden/ der sich der </w:t>
      </w:r>
      <w:proofErr w:type="spellStart"/>
      <w:r>
        <w:t>massen</w:t>
      </w:r>
      <w:proofErr w:type="spellEnd"/>
      <w:r>
        <w:t xml:space="preserve"> bedinget/ </w:t>
      </w:r>
      <w:proofErr w:type="spellStart"/>
      <w:r>
        <w:t>vnd</w:t>
      </w:r>
      <w:proofErr w:type="spellEnd"/>
      <w:r>
        <w:t xml:space="preserve"> mit der tat </w:t>
      </w:r>
      <w:proofErr w:type="spellStart"/>
      <w:r>
        <w:t>heyliger</w:t>
      </w:r>
      <w:proofErr w:type="spellEnd"/>
      <w:r>
        <w:t xml:space="preserve"> </w:t>
      </w:r>
      <w:proofErr w:type="spellStart"/>
      <w:r>
        <w:t>schrifft</w:t>
      </w:r>
      <w:proofErr w:type="spellEnd"/>
      <w:r>
        <w:t xml:space="preserve"> </w:t>
      </w:r>
      <w:proofErr w:type="spellStart"/>
      <w:r>
        <w:t>nachtzuuolgen</w:t>
      </w:r>
      <w:proofErr w:type="spellEnd"/>
      <w:r>
        <w:t xml:space="preserve"> erbeut. Noch ist das als </w:t>
      </w:r>
      <w:proofErr w:type="spellStart"/>
      <w:r>
        <w:t>vnangesehen</w:t>
      </w:r>
      <w:proofErr w:type="spellEnd"/>
      <w:r>
        <w:t xml:space="preserve"> von dem </w:t>
      </w:r>
      <w:proofErr w:type="spellStart"/>
      <w:r>
        <w:t>Bastst</w:t>
      </w:r>
      <w:proofErr w:type="spellEnd"/>
      <w:r>
        <w:t xml:space="preserve"> zu Rom/ </w:t>
      </w:r>
      <w:proofErr w:type="spellStart"/>
      <w:r>
        <w:t>vnd</w:t>
      </w:r>
      <w:proofErr w:type="spellEnd"/>
      <w:r>
        <w:t xml:space="preserve"> mein gut leer </w:t>
      </w:r>
      <w:proofErr w:type="spellStart"/>
      <w:r>
        <w:t>veracht</w:t>
      </w:r>
      <w:proofErr w:type="spellEnd"/>
      <w:r>
        <w:t xml:space="preserve"> </w:t>
      </w:r>
      <w:proofErr w:type="spellStart"/>
      <w:r>
        <w:t>vnd</w:t>
      </w:r>
      <w:proofErr w:type="spellEnd"/>
      <w:r>
        <w:t xml:space="preserve"> an </w:t>
      </w:r>
      <w:proofErr w:type="spellStart"/>
      <w:r>
        <w:t>eynige</w:t>
      </w:r>
      <w:proofErr w:type="spellEnd"/>
      <w:r>
        <w:t xml:space="preserve"> </w:t>
      </w:r>
      <w:proofErr w:type="spellStart"/>
      <w:r>
        <w:t>antzeyg</w:t>
      </w:r>
      <w:proofErr w:type="spellEnd"/>
      <w:r>
        <w:t xml:space="preserve"> </w:t>
      </w:r>
      <w:proofErr w:type="spellStart"/>
      <w:r>
        <w:t>heylsamer</w:t>
      </w:r>
      <w:proofErr w:type="spellEnd"/>
      <w:r>
        <w:t xml:space="preserve"> </w:t>
      </w:r>
      <w:proofErr w:type="spellStart"/>
      <w:r>
        <w:t>schrifft</w:t>
      </w:r>
      <w:proofErr w:type="spellEnd"/>
      <w:r>
        <w:t xml:space="preserve"> </w:t>
      </w:r>
      <w:proofErr w:type="spellStart"/>
      <w:r>
        <w:t>vorworffen</w:t>
      </w:r>
      <w:proofErr w:type="spellEnd"/>
      <w:r>
        <w:t xml:space="preserve">. </w:t>
      </w:r>
    </w:p>
    <w:p w14:paraId="57C7DB2D" w14:textId="77777777" w:rsidR="00412ECB" w:rsidRDefault="00412ECB" w:rsidP="00412ECB">
      <w:pPr>
        <w:pStyle w:val="StandardWeb"/>
      </w:pPr>
      <w:proofErr w:type="spellStart"/>
      <w:r>
        <w:t>Dartzu</w:t>
      </w:r>
      <w:proofErr w:type="spellEnd"/>
      <w:r>
        <w:t xml:space="preserve"> setz ich die </w:t>
      </w:r>
      <w:proofErr w:type="spellStart"/>
      <w:r>
        <w:t>virten</w:t>
      </w:r>
      <w:proofErr w:type="spellEnd"/>
      <w:r>
        <w:t xml:space="preserve"> </w:t>
      </w:r>
      <w:proofErr w:type="spellStart"/>
      <w:r>
        <w:t>beschwerung</w:t>
      </w:r>
      <w:proofErr w:type="spellEnd"/>
      <w:r>
        <w:t xml:space="preserve"> </w:t>
      </w:r>
      <w:proofErr w:type="spellStart"/>
      <w:r>
        <w:t>ausz</w:t>
      </w:r>
      <w:proofErr w:type="spellEnd"/>
      <w:r>
        <w:t xml:space="preserve"> </w:t>
      </w:r>
      <w:proofErr w:type="spellStart"/>
      <w:r>
        <w:t>etzlichen</w:t>
      </w:r>
      <w:proofErr w:type="spellEnd"/>
      <w:r>
        <w:t xml:space="preserve"> </w:t>
      </w:r>
      <w:proofErr w:type="spellStart"/>
      <w:r>
        <w:t>scheinlichen</w:t>
      </w:r>
      <w:proofErr w:type="spellEnd"/>
      <w:r>
        <w:t xml:space="preserve"> </w:t>
      </w:r>
      <w:proofErr w:type="spellStart"/>
      <w:r>
        <w:t>zeychen</w:t>
      </w:r>
      <w:proofErr w:type="spellEnd"/>
      <w:r>
        <w:t xml:space="preserve">/ Das der </w:t>
      </w:r>
      <w:proofErr w:type="spellStart"/>
      <w:r>
        <w:t>bapst</w:t>
      </w:r>
      <w:proofErr w:type="spellEnd"/>
      <w:r>
        <w:t xml:space="preserve"> mein leer in </w:t>
      </w:r>
      <w:proofErr w:type="spellStart"/>
      <w:r>
        <w:t>etzlichen</w:t>
      </w:r>
      <w:proofErr w:type="spellEnd"/>
      <w:r>
        <w:t xml:space="preserve"> </w:t>
      </w:r>
      <w:proofErr w:type="spellStart"/>
      <w:r>
        <w:t>artickel</w:t>
      </w:r>
      <w:proofErr w:type="spellEnd"/>
      <w:r>
        <w:t xml:space="preserve"> als </w:t>
      </w:r>
      <w:proofErr w:type="spellStart"/>
      <w:r>
        <w:t>ketzerischs</w:t>
      </w:r>
      <w:proofErr w:type="spellEnd"/>
      <w:r>
        <w:t xml:space="preserve"> </w:t>
      </w:r>
      <w:proofErr w:type="spellStart"/>
      <w:r>
        <w:t>verdampt</w:t>
      </w:r>
      <w:proofErr w:type="spellEnd"/>
      <w:r>
        <w:t xml:space="preserve">/ </w:t>
      </w:r>
      <w:proofErr w:type="spellStart"/>
      <w:r>
        <w:t>vnnd</w:t>
      </w:r>
      <w:proofErr w:type="spellEnd"/>
      <w:r>
        <w:t xml:space="preserve"> hat doch mein </w:t>
      </w:r>
      <w:proofErr w:type="spellStart"/>
      <w:r>
        <w:t>buchlein</w:t>
      </w:r>
      <w:proofErr w:type="spellEnd"/>
      <w:r>
        <w:t xml:space="preserve"> (wie er mir </w:t>
      </w:r>
      <w:proofErr w:type="spellStart"/>
      <w:r>
        <w:t>vormutlich</w:t>
      </w:r>
      <w:proofErr w:type="spellEnd"/>
      <w:r>
        <w:t xml:space="preserve"> </w:t>
      </w:r>
      <w:proofErr w:type="spellStart"/>
      <w:r>
        <w:t>disses</w:t>
      </w:r>
      <w:proofErr w:type="spellEnd"/>
      <w:r>
        <w:t xml:space="preserve"> </w:t>
      </w:r>
      <w:proofErr w:type="spellStart"/>
      <w:r>
        <w:t>falschsz</w:t>
      </w:r>
      <w:proofErr w:type="spellEnd"/>
      <w:r>
        <w:t xml:space="preserve"> </w:t>
      </w:r>
      <w:proofErr w:type="spellStart"/>
      <w:r>
        <w:t>vnd</w:t>
      </w:r>
      <w:proofErr w:type="spellEnd"/>
      <w:r>
        <w:t xml:space="preserve"> </w:t>
      </w:r>
      <w:proofErr w:type="spellStart"/>
      <w:r>
        <w:t>hochuordechtig</w:t>
      </w:r>
      <w:proofErr w:type="spellEnd"/>
      <w:r>
        <w:t xml:space="preserve"> ist) </w:t>
      </w:r>
      <w:proofErr w:type="spellStart"/>
      <w:r>
        <w:t>nit</w:t>
      </w:r>
      <w:proofErr w:type="spellEnd"/>
      <w:r>
        <w:t xml:space="preserve"> gelesen oder </w:t>
      </w:r>
      <w:proofErr w:type="spellStart"/>
      <w:r>
        <w:t>horen</w:t>
      </w:r>
      <w:proofErr w:type="spellEnd"/>
      <w:r>
        <w:t xml:space="preserve"> </w:t>
      </w:r>
      <w:proofErr w:type="spellStart"/>
      <w:r>
        <w:t>durchleszen</w:t>
      </w:r>
      <w:proofErr w:type="spellEnd"/>
      <w:r>
        <w:t xml:space="preserve">. Dan on </w:t>
      </w:r>
      <w:proofErr w:type="spellStart"/>
      <w:r>
        <w:t>zweyffel</w:t>
      </w:r>
      <w:proofErr w:type="spellEnd"/>
      <w:r>
        <w:t xml:space="preserve">/ </w:t>
      </w:r>
      <w:proofErr w:type="spellStart"/>
      <w:r>
        <w:t>szo</w:t>
      </w:r>
      <w:proofErr w:type="spellEnd"/>
      <w:r>
        <w:t xml:space="preserve"> er meiner </w:t>
      </w:r>
      <w:proofErr w:type="spellStart"/>
      <w:r>
        <w:t>bucher</w:t>
      </w:r>
      <w:proofErr w:type="spellEnd"/>
      <w:r>
        <w:t xml:space="preserve"> </w:t>
      </w:r>
      <w:proofErr w:type="spellStart"/>
      <w:r>
        <w:t>meynung</w:t>
      </w:r>
      <w:proofErr w:type="spellEnd"/>
      <w:r>
        <w:t xml:space="preserve"> </w:t>
      </w:r>
      <w:proofErr w:type="spellStart"/>
      <w:r>
        <w:t>vornommen</w:t>
      </w:r>
      <w:proofErr w:type="spellEnd"/>
      <w:r>
        <w:t xml:space="preserve">/ </w:t>
      </w:r>
      <w:proofErr w:type="spellStart"/>
      <w:r>
        <w:t>het</w:t>
      </w:r>
      <w:proofErr w:type="spellEnd"/>
      <w:r>
        <w:t xml:space="preserve"> er </w:t>
      </w:r>
      <w:proofErr w:type="spellStart"/>
      <w:r>
        <w:t>vormerckt</w:t>
      </w:r>
      <w:proofErr w:type="spellEnd"/>
      <w:r>
        <w:t xml:space="preserve">/ das mein </w:t>
      </w:r>
      <w:proofErr w:type="spellStart"/>
      <w:r>
        <w:t>lerung</w:t>
      </w:r>
      <w:proofErr w:type="spellEnd"/>
      <w:r>
        <w:t xml:space="preserve"> (</w:t>
      </w:r>
      <w:proofErr w:type="spellStart"/>
      <w:r>
        <w:t>gottis</w:t>
      </w:r>
      <w:proofErr w:type="spellEnd"/>
      <w:r>
        <w:t xml:space="preserve"> </w:t>
      </w:r>
      <w:proofErr w:type="spellStart"/>
      <w:r>
        <w:t>word</w:t>
      </w:r>
      <w:proofErr w:type="spellEnd"/>
      <w:r>
        <w:t xml:space="preserve"> betreffen) </w:t>
      </w:r>
      <w:proofErr w:type="spellStart"/>
      <w:r>
        <w:t>nyndert</w:t>
      </w:r>
      <w:proofErr w:type="spellEnd"/>
      <w:r>
        <w:t xml:space="preserve"> </w:t>
      </w:r>
      <w:proofErr w:type="spellStart"/>
      <w:r>
        <w:t>ploesz</w:t>
      </w:r>
      <w:proofErr w:type="spellEnd"/>
      <w:r>
        <w:t xml:space="preserve">/ </w:t>
      </w:r>
      <w:proofErr w:type="spellStart"/>
      <w:r>
        <w:t>vnd</w:t>
      </w:r>
      <w:proofErr w:type="spellEnd"/>
      <w:r>
        <w:t xml:space="preserve"> </w:t>
      </w:r>
      <w:proofErr w:type="spellStart"/>
      <w:r>
        <w:t>anschrifft</w:t>
      </w:r>
      <w:proofErr w:type="spellEnd"/>
      <w:r>
        <w:t xml:space="preserve"> gewest/ Er </w:t>
      </w:r>
      <w:proofErr w:type="spellStart"/>
      <w:r>
        <w:t>must</w:t>
      </w:r>
      <w:proofErr w:type="spellEnd"/>
      <w:r>
        <w:t xml:space="preserve"> auch meinen willen </w:t>
      </w:r>
      <w:proofErr w:type="spellStart"/>
      <w:r>
        <w:t>vnd</w:t>
      </w:r>
      <w:proofErr w:type="spellEnd"/>
      <w:r>
        <w:t xml:space="preserve"> </w:t>
      </w:r>
      <w:proofErr w:type="spellStart"/>
      <w:r>
        <w:t>schrifft</w:t>
      </w:r>
      <w:proofErr w:type="spellEnd"/>
      <w:r>
        <w:t xml:space="preserve"> (</w:t>
      </w:r>
      <w:proofErr w:type="spellStart"/>
      <w:r>
        <w:t>darausz</w:t>
      </w:r>
      <w:proofErr w:type="spellEnd"/>
      <w:r>
        <w:t xml:space="preserve"> sein </w:t>
      </w:r>
      <w:proofErr w:type="spellStart"/>
      <w:r>
        <w:t>ratgeber</w:t>
      </w:r>
      <w:proofErr w:type="spellEnd"/>
      <w:r>
        <w:t xml:space="preserve"> </w:t>
      </w:r>
      <w:proofErr w:type="spellStart"/>
      <w:r>
        <w:t>vnd</w:t>
      </w:r>
      <w:proofErr w:type="spellEnd"/>
      <w:r>
        <w:t xml:space="preserve"> er/ </w:t>
      </w:r>
      <w:proofErr w:type="spellStart"/>
      <w:r>
        <w:t>etzlich</w:t>
      </w:r>
      <w:proofErr w:type="spellEnd"/>
      <w:r>
        <w:t xml:space="preserve"> </w:t>
      </w:r>
      <w:proofErr w:type="spellStart"/>
      <w:r>
        <w:t>artickel</w:t>
      </w:r>
      <w:proofErr w:type="spellEnd"/>
      <w:r>
        <w:t xml:space="preserve"> (die der listig </w:t>
      </w:r>
      <w:proofErr w:type="spellStart"/>
      <w:r>
        <w:t>natur</w:t>
      </w:r>
      <w:proofErr w:type="spellEnd"/>
      <w:r>
        <w:t xml:space="preserve"> </w:t>
      </w:r>
      <w:proofErr w:type="spellStart"/>
      <w:r>
        <w:t>nit</w:t>
      </w:r>
      <w:proofErr w:type="spellEnd"/>
      <w:r>
        <w:t xml:space="preserve"> fast </w:t>
      </w:r>
      <w:proofErr w:type="spellStart"/>
      <w:r>
        <w:t>beheglich</w:t>
      </w:r>
      <w:proofErr w:type="spellEnd"/>
      <w:r>
        <w:t xml:space="preserve">/ </w:t>
      </w:r>
      <w:proofErr w:type="spellStart"/>
      <w:r>
        <w:t>vnd</w:t>
      </w:r>
      <w:proofErr w:type="spellEnd"/>
      <w:r>
        <w:t xml:space="preserve"> die suppen in der </w:t>
      </w:r>
      <w:proofErr w:type="spellStart"/>
      <w:r>
        <w:t>kuchen</w:t>
      </w:r>
      <w:proofErr w:type="spellEnd"/>
      <w:r>
        <w:t xml:space="preserve"> </w:t>
      </w:r>
      <w:proofErr w:type="spellStart"/>
      <w:r>
        <w:t>nit</w:t>
      </w:r>
      <w:proofErr w:type="spellEnd"/>
      <w:r>
        <w:t xml:space="preserve"> </w:t>
      </w:r>
      <w:proofErr w:type="spellStart"/>
      <w:r>
        <w:t>altzu</w:t>
      </w:r>
      <w:proofErr w:type="spellEnd"/>
      <w:r>
        <w:t xml:space="preserve"> </w:t>
      </w:r>
      <w:proofErr w:type="spellStart"/>
      <w:r>
        <w:t>vaist</w:t>
      </w:r>
      <w:proofErr w:type="spellEnd"/>
      <w:r>
        <w:t xml:space="preserve"> machen) </w:t>
      </w:r>
      <w:proofErr w:type="spellStart"/>
      <w:r>
        <w:t>getzogen</w:t>
      </w:r>
      <w:proofErr w:type="spellEnd"/>
      <w:r>
        <w:t xml:space="preserve"> </w:t>
      </w:r>
      <w:proofErr w:type="spellStart"/>
      <w:r>
        <w:t>vnd</w:t>
      </w:r>
      <w:proofErr w:type="spellEnd"/>
      <w:r>
        <w:t xml:space="preserve"> vorurteilt/ besser verstanden haben. Weil nun sein recht/ </w:t>
      </w:r>
      <w:proofErr w:type="spellStart"/>
      <w:r>
        <w:t>vnd</w:t>
      </w:r>
      <w:proofErr w:type="spellEnd"/>
      <w:r>
        <w:t xml:space="preserve"> auch die </w:t>
      </w:r>
      <w:proofErr w:type="spellStart"/>
      <w:r>
        <w:t>Christiche</w:t>
      </w:r>
      <w:proofErr w:type="spellEnd"/>
      <w:r>
        <w:t xml:space="preserve"> </w:t>
      </w:r>
      <w:proofErr w:type="spellStart"/>
      <w:r>
        <w:t>lerer</w:t>
      </w:r>
      <w:proofErr w:type="spellEnd"/>
      <w:r>
        <w:t xml:space="preserve"> sagen/ das die </w:t>
      </w:r>
      <w:proofErr w:type="spellStart"/>
      <w:r>
        <w:t>wort</w:t>
      </w:r>
      <w:proofErr w:type="spellEnd"/>
      <w:r>
        <w:t xml:space="preserve"> der </w:t>
      </w:r>
      <w:proofErr w:type="spellStart"/>
      <w:r>
        <w:t>sententz</w:t>
      </w:r>
      <w:proofErr w:type="spellEnd"/>
      <w:r>
        <w:t xml:space="preserve"> dienen sollen/ </w:t>
      </w:r>
      <w:proofErr w:type="spellStart"/>
      <w:r>
        <w:t>vnd</w:t>
      </w:r>
      <w:proofErr w:type="spellEnd"/>
      <w:r>
        <w:t xml:space="preserve"> in allen </w:t>
      </w:r>
      <w:proofErr w:type="spellStart"/>
      <w:r>
        <w:t>schriften</w:t>
      </w:r>
      <w:proofErr w:type="spellEnd"/>
      <w:r>
        <w:t xml:space="preserve">/ die </w:t>
      </w:r>
      <w:proofErr w:type="spellStart"/>
      <w:r>
        <w:t>meynung</w:t>
      </w:r>
      <w:proofErr w:type="spellEnd"/>
      <w:r>
        <w:t xml:space="preserve">/ des </w:t>
      </w:r>
      <w:proofErr w:type="spellStart"/>
      <w:r>
        <w:t>schreybers</w:t>
      </w:r>
      <w:proofErr w:type="spellEnd"/>
      <w:r>
        <w:t xml:space="preserve">/ </w:t>
      </w:r>
      <w:proofErr w:type="spellStart"/>
      <w:r>
        <w:t>beuorzumercken</w:t>
      </w:r>
      <w:proofErr w:type="spellEnd"/>
      <w:r>
        <w:t xml:space="preserve">/ die man </w:t>
      </w:r>
      <w:proofErr w:type="spellStart"/>
      <w:r>
        <w:t>nit</w:t>
      </w:r>
      <w:proofErr w:type="spellEnd"/>
      <w:r>
        <w:t xml:space="preserve"> </w:t>
      </w:r>
      <w:proofErr w:type="spellStart"/>
      <w:r>
        <w:t>ausz</w:t>
      </w:r>
      <w:proofErr w:type="spellEnd"/>
      <w:r>
        <w:t xml:space="preserve"> </w:t>
      </w:r>
      <w:proofErr w:type="spellStart"/>
      <w:r>
        <w:t>plossen</w:t>
      </w:r>
      <w:proofErr w:type="spellEnd"/>
      <w:r>
        <w:t xml:space="preserve"> </w:t>
      </w:r>
      <w:proofErr w:type="spellStart"/>
      <w:r>
        <w:t>artickel</w:t>
      </w:r>
      <w:proofErr w:type="spellEnd"/>
      <w:r>
        <w:t xml:space="preserve"> </w:t>
      </w:r>
      <w:proofErr w:type="spellStart"/>
      <w:r>
        <w:t>vnd</w:t>
      </w:r>
      <w:proofErr w:type="spellEnd"/>
      <w:r>
        <w:t xml:space="preserve"> </w:t>
      </w:r>
      <w:proofErr w:type="spellStart"/>
      <w:r>
        <w:t>clauseln</w:t>
      </w:r>
      <w:proofErr w:type="spellEnd"/>
      <w:r>
        <w:t xml:space="preserve"> </w:t>
      </w:r>
      <w:proofErr w:type="spellStart"/>
      <w:r>
        <w:t>kan</w:t>
      </w:r>
      <w:proofErr w:type="spellEnd"/>
      <w:r>
        <w:t xml:space="preserve"> finden/ versehe mich aber </w:t>
      </w:r>
      <w:proofErr w:type="spellStart"/>
      <w:r>
        <w:t>eynsz</w:t>
      </w:r>
      <w:proofErr w:type="spellEnd"/>
      <w:r>
        <w:t xml:space="preserve"> </w:t>
      </w:r>
      <w:proofErr w:type="spellStart"/>
      <w:r>
        <w:t>trostlich</w:t>
      </w:r>
      <w:proofErr w:type="spellEnd"/>
      <w:r>
        <w:t xml:space="preserve">/ wo der </w:t>
      </w:r>
      <w:proofErr w:type="spellStart"/>
      <w:r>
        <w:t>bapst</w:t>
      </w:r>
      <w:proofErr w:type="spellEnd"/>
      <w:r>
        <w:t xml:space="preserve"> also </w:t>
      </w:r>
      <w:proofErr w:type="spellStart"/>
      <w:r>
        <w:t>nachlessig</w:t>
      </w:r>
      <w:proofErr w:type="spellEnd"/>
      <w:r>
        <w:t xml:space="preserve"> gewest/ </w:t>
      </w:r>
      <w:proofErr w:type="spellStart"/>
      <w:r>
        <w:t>vnd</w:t>
      </w:r>
      <w:proofErr w:type="spellEnd"/>
      <w:r>
        <w:t xml:space="preserve"> </w:t>
      </w:r>
      <w:proofErr w:type="spellStart"/>
      <w:r>
        <w:t>hette</w:t>
      </w:r>
      <w:proofErr w:type="spellEnd"/>
      <w:r>
        <w:t xml:space="preserve"> meine </w:t>
      </w:r>
      <w:proofErr w:type="spellStart"/>
      <w:r>
        <w:t>schrifft</w:t>
      </w:r>
      <w:proofErr w:type="spellEnd"/>
      <w:r>
        <w:t xml:space="preserve">/ </w:t>
      </w:r>
      <w:proofErr w:type="spellStart"/>
      <w:r>
        <w:t>meynung</w:t>
      </w:r>
      <w:proofErr w:type="spellEnd"/>
      <w:r>
        <w:t xml:space="preserve"> </w:t>
      </w:r>
      <w:proofErr w:type="spellStart"/>
      <w:r>
        <w:t>vnd</w:t>
      </w:r>
      <w:proofErr w:type="spellEnd"/>
      <w:r>
        <w:t xml:space="preserve"> willen/ </w:t>
      </w:r>
      <w:proofErr w:type="spellStart"/>
      <w:r>
        <w:t>nit</w:t>
      </w:r>
      <w:proofErr w:type="spellEnd"/>
      <w:r>
        <w:t xml:space="preserve"> </w:t>
      </w:r>
      <w:proofErr w:type="spellStart"/>
      <w:r>
        <w:t>verlesszen</w:t>
      </w:r>
      <w:proofErr w:type="spellEnd"/>
      <w:r>
        <w:t xml:space="preserve">/ das er mir (von wegen </w:t>
      </w:r>
      <w:proofErr w:type="spellStart"/>
      <w:r>
        <w:t>meyner</w:t>
      </w:r>
      <w:proofErr w:type="spellEnd"/>
      <w:r>
        <w:t xml:space="preserve"> leer) </w:t>
      </w:r>
      <w:proofErr w:type="spellStart"/>
      <w:r>
        <w:t>widder</w:t>
      </w:r>
      <w:proofErr w:type="spellEnd"/>
      <w:r>
        <w:t xml:space="preserve"> </w:t>
      </w:r>
      <w:proofErr w:type="spellStart"/>
      <w:r>
        <w:t>vmb</w:t>
      </w:r>
      <w:proofErr w:type="spellEnd"/>
      <w:r>
        <w:t xml:space="preserve"> grossen </w:t>
      </w:r>
      <w:proofErr w:type="spellStart"/>
      <w:r>
        <w:t>gewalt</w:t>
      </w:r>
      <w:proofErr w:type="spellEnd"/>
      <w:r>
        <w:t xml:space="preserve"> </w:t>
      </w:r>
      <w:proofErr w:type="spellStart"/>
      <w:r>
        <w:t>gzuefugt</w:t>
      </w:r>
      <w:proofErr w:type="spellEnd"/>
      <w:r>
        <w:t xml:space="preserve">. </w:t>
      </w:r>
    </w:p>
    <w:p w14:paraId="29302B16" w14:textId="77777777" w:rsidR="00412ECB" w:rsidRDefault="00412ECB" w:rsidP="00412ECB">
      <w:pPr>
        <w:pStyle w:val="StandardWeb"/>
      </w:pPr>
      <w:proofErr w:type="spellStart"/>
      <w:r>
        <w:t>Fur</w:t>
      </w:r>
      <w:proofErr w:type="spellEnd"/>
      <w:r>
        <w:t xml:space="preserve"> das </w:t>
      </w:r>
      <w:proofErr w:type="spellStart"/>
      <w:r>
        <w:t>funfft</w:t>
      </w:r>
      <w:proofErr w:type="spellEnd"/>
      <w:r>
        <w:t xml:space="preserve">/ </w:t>
      </w:r>
      <w:proofErr w:type="spellStart"/>
      <w:r>
        <w:t>weisz</w:t>
      </w:r>
      <w:proofErr w:type="spellEnd"/>
      <w:r>
        <w:t xml:space="preserve"> </w:t>
      </w:r>
      <w:proofErr w:type="spellStart"/>
      <w:r>
        <w:t>iich</w:t>
      </w:r>
      <w:proofErr w:type="spellEnd"/>
      <w:r>
        <w:t xml:space="preserve"> mich beschwert/ das der </w:t>
      </w:r>
      <w:proofErr w:type="spellStart"/>
      <w:r>
        <w:t>bapst</w:t>
      </w:r>
      <w:proofErr w:type="spellEnd"/>
      <w:r>
        <w:t xml:space="preserve"> in </w:t>
      </w:r>
      <w:proofErr w:type="spellStart"/>
      <w:r>
        <w:t>verdamnung</w:t>
      </w:r>
      <w:proofErr w:type="spellEnd"/>
      <w:r>
        <w:t xml:space="preserve"> meiner </w:t>
      </w:r>
      <w:proofErr w:type="spellStart"/>
      <w:r>
        <w:t>artickel</w:t>
      </w:r>
      <w:proofErr w:type="spellEnd"/>
      <w:r>
        <w:t xml:space="preserve"> wider sein </w:t>
      </w:r>
      <w:proofErr w:type="spellStart"/>
      <w:r>
        <w:t>eygen</w:t>
      </w:r>
      <w:proofErr w:type="spellEnd"/>
      <w:r>
        <w:t xml:space="preserve"> </w:t>
      </w:r>
      <w:proofErr w:type="spellStart"/>
      <w:r>
        <w:t>ampt</w:t>
      </w:r>
      <w:proofErr w:type="spellEnd"/>
      <w:r>
        <w:t xml:space="preserve"> gethan/ </w:t>
      </w:r>
      <w:proofErr w:type="spellStart"/>
      <w:r>
        <w:t>vnd</w:t>
      </w:r>
      <w:proofErr w:type="spellEnd"/>
      <w:r>
        <w:t xml:space="preserve"> das nachgelassen/ </w:t>
      </w:r>
      <w:proofErr w:type="spellStart"/>
      <w:r>
        <w:t>dartzu</w:t>
      </w:r>
      <w:proofErr w:type="spellEnd"/>
      <w:r>
        <w:t xml:space="preserve"> </w:t>
      </w:r>
      <w:proofErr w:type="spellStart"/>
      <w:r>
        <w:t>yhn</w:t>
      </w:r>
      <w:proofErr w:type="spellEnd"/>
      <w:r>
        <w:t xml:space="preserve"> </w:t>
      </w:r>
      <w:proofErr w:type="spellStart"/>
      <w:r>
        <w:t>Moyses</w:t>
      </w:r>
      <w:proofErr w:type="spellEnd"/>
      <w:r>
        <w:t xml:space="preserve">/ Paulus/ auch Christus selbst/ </w:t>
      </w:r>
      <w:proofErr w:type="spellStart"/>
      <w:r>
        <w:t>vnd</w:t>
      </w:r>
      <w:proofErr w:type="spellEnd"/>
      <w:r>
        <w:t xml:space="preserve"> auch sein </w:t>
      </w:r>
      <w:proofErr w:type="spellStart"/>
      <w:r>
        <w:t>eyd</w:t>
      </w:r>
      <w:proofErr w:type="spellEnd"/>
      <w:r>
        <w:t xml:space="preserve"> </w:t>
      </w:r>
      <w:proofErr w:type="spellStart"/>
      <w:r>
        <w:t>vnnd</w:t>
      </w:r>
      <w:proofErr w:type="spellEnd"/>
      <w:r>
        <w:t xml:space="preserve"> </w:t>
      </w:r>
      <w:proofErr w:type="spellStart"/>
      <w:r>
        <w:t>gelubd</w:t>
      </w:r>
      <w:proofErr w:type="spellEnd"/>
      <w:r>
        <w:t xml:space="preserve"> verpflichten/ Dan er </w:t>
      </w:r>
      <w:proofErr w:type="spellStart"/>
      <w:r>
        <w:t>solt</w:t>
      </w:r>
      <w:proofErr w:type="spellEnd"/>
      <w:r>
        <w:t xml:space="preserve">/ als ein </w:t>
      </w:r>
      <w:proofErr w:type="spellStart"/>
      <w:r>
        <w:t>Romischer</w:t>
      </w:r>
      <w:proofErr w:type="spellEnd"/>
      <w:r>
        <w:t xml:space="preserve"> Bischoff (das auch alle </w:t>
      </w:r>
      <w:proofErr w:type="spellStart"/>
      <w:r>
        <w:t>Bischoffe</w:t>
      </w:r>
      <w:proofErr w:type="spellEnd"/>
      <w:r>
        <w:t xml:space="preserve"> </w:t>
      </w:r>
      <w:proofErr w:type="spellStart"/>
      <w:r>
        <w:t>zuthun</w:t>
      </w:r>
      <w:proofErr w:type="spellEnd"/>
      <w:r>
        <w:t xml:space="preserve"> schuldig) mein leer/ </w:t>
      </w:r>
      <w:proofErr w:type="spellStart"/>
      <w:r>
        <w:t>odder</w:t>
      </w:r>
      <w:proofErr w:type="spellEnd"/>
      <w:r>
        <w:t xml:space="preserve"> </w:t>
      </w:r>
      <w:proofErr w:type="spellStart"/>
      <w:r>
        <w:t>einsz</w:t>
      </w:r>
      <w:proofErr w:type="spellEnd"/>
      <w:r>
        <w:t xml:space="preserve"> andern/ der sich </w:t>
      </w:r>
      <w:proofErr w:type="spellStart"/>
      <w:r>
        <w:t>widder</w:t>
      </w:r>
      <w:proofErr w:type="spellEnd"/>
      <w:r>
        <w:t xml:space="preserve"> sie setzet </w:t>
      </w:r>
      <w:proofErr w:type="spellStart"/>
      <w:r>
        <w:t>odder</w:t>
      </w:r>
      <w:proofErr w:type="spellEnd"/>
      <w:r>
        <w:t xml:space="preserve"> redet/ mit </w:t>
      </w:r>
      <w:proofErr w:type="spellStart"/>
      <w:r>
        <w:t>heylsamer</w:t>
      </w:r>
      <w:proofErr w:type="spellEnd"/>
      <w:r>
        <w:t xml:space="preserve"> leer </w:t>
      </w:r>
      <w:proofErr w:type="spellStart"/>
      <w:r>
        <w:t>odder</w:t>
      </w:r>
      <w:proofErr w:type="spellEnd"/>
      <w:r>
        <w:t xml:space="preserve"> Biblischer </w:t>
      </w:r>
      <w:proofErr w:type="spellStart"/>
      <w:r>
        <w:t>schrifft</w:t>
      </w:r>
      <w:proofErr w:type="spellEnd"/>
      <w:r>
        <w:t xml:space="preserve"> straffen/ </w:t>
      </w:r>
      <w:proofErr w:type="spellStart"/>
      <w:r>
        <w:t>niderlegen</w:t>
      </w:r>
      <w:proofErr w:type="spellEnd"/>
      <w:r>
        <w:t xml:space="preserve"> </w:t>
      </w:r>
      <w:proofErr w:type="spellStart"/>
      <w:r>
        <w:t>odder</w:t>
      </w:r>
      <w:proofErr w:type="spellEnd"/>
      <w:r>
        <w:t xml:space="preserve"> </w:t>
      </w:r>
      <w:proofErr w:type="spellStart"/>
      <w:r>
        <w:t>beweyszen</w:t>
      </w:r>
      <w:proofErr w:type="spellEnd"/>
      <w:r>
        <w:t xml:space="preserve">/ dass desselben wider </w:t>
      </w:r>
      <w:proofErr w:type="spellStart"/>
      <w:r>
        <w:t>red</w:t>
      </w:r>
      <w:proofErr w:type="spellEnd"/>
      <w:r>
        <w:t xml:space="preserve">/ </w:t>
      </w:r>
      <w:proofErr w:type="spellStart"/>
      <w:r>
        <w:t>zustraffen</w:t>
      </w:r>
      <w:proofErr w:type="spellEnd"/>
      <w:r>
        <w:t xml:space="preserve"> </w:t>
      </w:r>
      <w:proofErr w:type="spellStart"/>
      <w:r>
        <w:t>wirdig</w:t>
      </w:r>
      <w:proofErr w:type="spellEnd"/>
      <w:r>
        <w:t xml:space="preserve">. Der </w:t>
      </w:r>
      <w:proofErr w:type="spellStart"/>
      <w:r>
        <w:t>bapst</w:t>
      </w:r>
      <w:proofErr w:type="spellEnd"/>
      <w:r>
        <w:t xml:space="preserve"> </w:t>
      </w:r>
      <w:proofErr w:type="spellStart"/>
      <w:r>
        <w:t>vnd</w:t>
      </w:r>
      <w:proofErr w:type="spellEnd"/>
      <w:r>
        <w:t xml:space="preserve"> sein </w:t>
      </w:r>
      <w:proofErr w:type="spellStart"/>
      <w:r>
        <w:t>geselschafft</w:t>
      </w:r>
      <w:proofErr w:type="spellEnd"/>
      <w:r>
        <w:t xml:space="preserve"> </w:t>
      </w:r>
      <w:proofErr w:type="spellStart"/>
      <w:r>
        <w:t>solten</w:t>
      </w:r>
      <w:proofErr w:type="spellEnd"/>
      <w:r>
        <w:t xml:space="preserve"> in </w:t>
      </w:r>
      <w:proofErr w:type="spellStart"/>
      <w:r>
        <w:t>bepstlicher</w:t>
      </w:r>
      <w:proofErr w:type="spellEnd"/>
      <w:r>
        <w:t xml:space="preserve"> </w:t>
      </w:r>
      <w:proofErr w:type="spellStart"/>
      <w:r>
        <w:t>bullen</w:t>
      </w:r>
      <w:proofErr w:type="spellEnd"/>
      <w:r>
        <w:t xml:space="preserve">/ </w:t>
      </w:r>
      <w:proofErr w:type="spellStart"/>
      <w:r>
        <w:t>schrifften</w:t>
      </w:r>
      <w:proofErr w:type="spellEnd"/>
      <w:r>
        <w:t xml:space="preserve"> </w:t>
      </w:r>
      <w:proofErr w:type="spellStart"/>
      <w:r>
        <w:t>angetzeigt</w:t>
      </w:r>
      <w:proofErr w:type="spellEnd"/>
      <w:r>
        <w:t xml:space="preserve">/ </w:t>
      </w:r>
      <w:proofErr w:type="spellStart"/>
      <w:r>
        <w:t>vnnd</w:t>
      </w:r>
      <w:proofErr w:type="spellEnd"/>
      <w:r>
        <w:t xml:space="preserve"> </w:t>
      </w:r>
      <w:proofErr w:type="spellStart"/>
      <w:r>
        <w:t>offentlich</w:t>
      </w:r>
      <w:proofErr w:type="spellEnd"/>
      <w:r>
        <w:t xml:space="preserve"> </w:t>
      </w:r>
      <w:proofErr w:type="spellStart"/>
      <w:r>
        <w:t>beweyst</w:t>
      </w:r>
      <w:proofErr w:type="spellEnd"/>
      <w:r>
        <w:t xml:space="preserve"> haben/ das ich von meinem </w:t>
      </w:r>
      <w:proofErr w:type="spellStart"/>
      <w:r>
        <w:t>vorstadt</w:t>
      </w:r>
      <w:proofErr w:type="spellEnd"/>
      <w:r>
        <w:t xml:space="preserve"> </w:t>
      </w:r>
      <w:proofErr w:type="spellStart"/>
      <w:r>
        <w:t>heyliger</w:t>
      </w:r>
      <w:proofErr w:type="spellEnd"/>
      <w:r>
        <w:t xml:space="preserve"> </w:t>
      </w:r>
      <w:proofErr w:type="spellStart"/>
      <w:r>
        <w:t>schrifften</w:t>
      </w:r>
      <w:proofErr w:type="spellEnd"/>
      <w:r>
        <w:t xml:space="preserve"> </w:t>
      </w:r>
      <w:proofErr w:type="spellStart"/>
      <w:r>
        <w:t>solt</w:t>
      </w:r>
      <w:proofErr w:type="spellEnd"/>
      <w:r>
        <w:t xml:space="preserve"> abtretten/ </w:t>
      </w:r>
      <w:proofErr w:type="spellStart"/>
      <w:r>
        <w:t>vnd</w:t>
      </w:r>
      <w:proofErr w:type="spellEnd"/>
      <w:r>
        <w:t xml:space="preserve"> mein leer vorlassen. Wie aber das von dem Bapst gehalten/ mag ein </w:t>
      </w:r>
      <w:proofErr w:type="spellStart"/>
      <w:r>
        <w:t>yetzlicher</w:t>
      </w:r>
      <w:proofErr w:type="spellEnd"/>
      <w:r>
        <w:t xml:space="preserve"> der sein Bullen </w:t>
      </w:r>
      <w:proofErr w:type="spellStart"/>
      <w:r>
        <w:t>list</w:t>
      </w:r>
      <w:proofErr w:type="spellEnd"/>
      <w:r>
        <w:t xml:space="preserve"> </w:t>
      </w:r>
      <w:proofErr w:type="spellStart"/>
      <w:r>
        <w:t>odder</w:t>
      </w:r>
      <w:proofErr w:type="spellEnd"/>
      <w:r>
        <w:t xml:space="preserve"> </w:t>
      </w:r>
      <w:proofErr w:type="spellStart"/>
      <w:r>
        <w:t>horet</w:t>
      </w:r>
      <w:proofErr w:type="spellEnd"/>
      <w:r>
        <w:t xml:space="preserve"> lesen/ erkennen/ </w:t>
      </w:r>
      <w:proofErr w:type="spellStart"/>
      <w:r>
        <w:t>vnd</w:t>
      </w:r>
      <w:proofErr w:type="spellEnd"/>
      <w:r>
        <w:t xml:space="preserve"> das der Bapst muß </w:t>
      </w:r>
      <w:proofErr w:type="spellStart"/>
      <w:r>
        <w:t>alszo</w:t>
      </w:r>
      <w:proofErr w:type="spellEnd"/>
      <w:r>
        <w:t xml:space="preserve"> sein </w:t>
      </w:r>
      <w:proofErr w:type="spellStart"/>
      <w:r>
        <w:t>plitzen</w:t>
      </w:r>
      <w:proofErr w:type="spellEnd"/>
      <w:r>
        <w:t xml:space="preserve">/ donnern/ </w:t>
      </w:r>
      <w:proofErr w:type="spellStart"/>
      <w:r>
        <w:t>vnd</w:t>
      </w:r>
      <w:proofErr w:type="spellEnd"/>
      <w:r>
        <w:t xml:space="preserve"> </w:t>
      </w:r>
      <w:proofErr w:type="spellStart"/>
      <w:r>
        <w:t>bedrawung</w:t>
      </w:r>
      <w:proofErr w:type="spellEnd"/>
      <w:r>
        <w:t xml:space="preserve"> </w:t>
      </w:r>
      <w:proofErr w:type="spellStart"/>
      <w:r>
        <w:t>auszschreyen</w:t>
      </w:r>
      <w:proofErr w:type="spellEnd"/>
      <w:r>
        <w:t xml:space="preserve">/ die weil er kein andere </w:t>
      </w:r>
      <w:proofErr w:type="spellStart"/>
      <w:r>
        <w:t>pfeyl</w:t>
      </w:r>
      <w:proofErr w:type="spellEnd"/>
      <w:r>
        <w:t xml:space="preserve"> </w:t>
      </w:r>
      <w:proofErr w:type="spellStart"/>
      <w:r>
        <w:t>ym</w:t>
      </w:r>
      <w:proofErr w:type="spellEnd"/>
      <w:r>
        <w:t xml:space="preserve"> </w:t>
      </w:r>
      <w:proofErr w:type="spellStart"/>
      <w:r>
        <w:t>kocher</w:t>
      </w:r>
      <w:proofErr w:type="spellEnd"/>
      <w:r>
        <w:t xml:space="preserve"> hat/ Dan </w:t>
      </w:r>
      <w:proofErr w:type="spellStart"/>
      <w:r>
        <w:t>het</w:t>
      </w:r>
      <w:proofErr w:type="spellEnd"/>
      <w:r>
        <w:t xml:space="preserve"> er andere </w:t>
      </w:r>
      <w:proofErr w:type="spellStart"/>
      <w:r>
        <w:t>heylige</w:t>
      </w:r>
      <w:proofErr w:type="spellEnd"/>
      <w:r>
        <w:t xml:space="preserve">/ bestendige </w:t>
      </w:r>
      <w:proofErr w:type="spellStart"/>
      <w:r>
        <w:t>schrifft</w:t>
      </w:r>
      <w:proofErr w:type="spellEnd"/>
      <w:r>
        <w:t xml:space="preserve"> wider mich gehabt/ </w:t>
      </w:r>
      <w:proofErr w:type="spellStart"/>
      <w:r>
        <w:t>were</w:t>
      </w:r>
      <w:proofErr w:type="spellEnd"/>
      <w:r>
        <w:t xml:space="preserve"> solche </w:t>
      </w:r>
      <w:proofErr w:type="spellStart"/>
      <w:r>
        <w:t>fulmination</w:t>
      </w:r>
      <w:proofErr w:type="spellEnd"/>
      <w:r>
        <w:t xml:space="preserve"> </w:t>
      </w:r>
      <w:proofErr w:type="spellStart"/>
      <w:r>
        <w:t>gantz</w:t>
      </w:r>
      <w:proofErr w:type="spellEnd"/>
      <w:r>
        <w:t xml:space="preserve"> </w:t>
      </w:r>
      <w:proofErr w:type="spellStart"/>
      <w:r>
        <w:t>wol</w:t>
      </w:r>
      <w:proofErr w:type="spellEnd"/>
      <w:r>
        <w:t xml:space="preserve"> </w:t>
      </w:r>
      <w:proofErr w:type="spellStart"/>
      <w:r>
        <w:t>verpliben</w:t>
      </w:r>
      <w:proofErr w:type="spellEnd"/>
      <w:r>
        <w:t xml:space="preserve">. Aber das ist das recht </w:t>
      </w:r>
      <w:proofErr w:type="spellStart"/>
      <w:r>
        <w:t>Romisch</w:t>
      </w:r>
      <w:proofErr w:type="spellEnd"/>
      <w:r>
        <w:t xml:space="preserve"> </w:t>
      </w:r>
      <w:proofErr w:type="spellStart"/>
      <w:r>
        <w:t>stucklin</w:t>
      </w:r>
      <w:proofErr w:type="spellEnd"/>
      <w:r>
        <w:t xml:space="preserve">/ </w:t>
      </w:r>
      <w:proofErr w:type="spellStart"/>
      <w:r>
        <w:t>vnd</w:t>
      </w:r>
      <w:proofErr w:type="spellEnd"/>
      <w:r>
        <w:t xml:space="preserve"> des </w:t>
      </w:r>
      <w:proofErr w:type="spellStart"/>
      <w:r>
        <w:t>Teuffels</w:t>
      </w:r>
      <w:proofErr w:type="spellEnd"/>
      <w:r>
        <w:t xml:space="preserve"> </w:t>
      </w:r>
      <w:proofErr w:type="spellStart"/>
      <w:r>
        <w:t>Decretal</w:t>
      </w:r>
      <w:proofErr w:type="spellEnd"/>
      <w:r>
        <w:t xml:space="preserve">/ damit man </w:t>
      </w:r>
      <w:proofErr w:type="spellStart"/>
      <w:r>
        <w:t>vns</w:t>
      </w:r>
      <w:proofErr w:type="spellEnd"/>
      <w:r>
        <w:t xml:space="preserve"> </w:t>
      </w:r>
      <w:proofErr w:type="spellStart"/>
      <w:r>
        <w:t>bisz</w:t>
      </w:r>
      <w:proofErr w:type="spellEnd"/>
      <w:r>
        <w:t xml:space="preserve"> </w:t>
      </w:r>
      <w:proofErr w:type="spellStart"/>
      <w:r>
        <w:t>hiher</w:t>
      </w:r>
      <w:proofErr w:type="spellEnd"/>
      <w:r>
        <w:t xml:space="preserve"> alle hat </w:t>
      </w:r>
      <w:proofErr w:type="spellStart"/>
      <w:r>
        <w:t>vmbgefurt</w:t>
      </w:r>
      <w:proofErr w:type="spellEnd"/>
      <w:r>
        <w:t xml:space="preserve">. </w:t>
      </w:r>
    </w:p>
    <w:p w14:paraId="37F1A763" w14:textId="77777777" w:rsidR="00412ECB" w:rsidRDefault="00412ECB" w:rsidP="00412ECB">
      <w:pPr>
        <w:pStyle w:val="StandardWeb"/>
      </w:pPr>
      <w:proofErr w:type="spellStart"/>
      <w:r>
        <w:t>Bepstliche</w:t>
      </w:r>
      <w:proofErr w:type="spellEnd"/>
      <w:r>
        <w:t xml:space="preserve"> Bullen thut gleich/ wie die </w:t>
      </w:r>
      <w:proofErr w:type="spellStart"/>
      <w:r>
        <w:t>vortzachten</w:t>
      </w:r>
      <w:proofErr w:type="spellEnd"/>
      <w:r>
        <w:t xml:space="preserve"> </w:t>
      </w:r>
      <w:proofErr w:type="spellStart"/>
      <w:r>
        <w:t>vnd</w:t>
      </w:r>
      <w:proofErr w:type="spellEnd"/>
      <w:r>
        <w:t xml:space="preserve"> </w:t>
      </w:r>
      <w:proofErr w:type="spellStart"/>
      <w:r>
        <w:t>vngeschickten</w:t>
      </w:r>
      <w:proofErr w:type="spellEnd"/>
      <w:r>
        <w:t xml:space="preserve"> </w:t>
      </w:r>
      <w:proofErr w:type="spellStart"/>
      <w:r>
        <w:t>fechter</w:t>
      </w:r>
      <w:proofErr w:type="spellEnd"/>
      <w:r>
        <w:t xml:space="preserve">/ die </w:t>
      </w:r>
      <w:proofErr w:type="spellStart"/>
      <w:r>
        <w:t>ym</w:t>
      </w:r>
      <w:proofErr w:type="spellEnd"/>
      <w:r>
        <w:t xml:space="preserve"> </w:t>
      </w:r>
      <w:proofErr w:type="spellStart"/>
      <w:r>
        <w:t>anfang</w:t>
      </w:r>
      <w:proofErr w:type="spellEnd"/>
      <w:r>
        <w:t xml:space="preserve"> </w:t>
      </w:r>
      <w:proofErr w:type="spellStart"/>
      <w:r>
        <w:t>vnd</w:t>
      </w:r>
      <w:proofErr w:type="spellEnd"/>
      <w:r>
        <w:t xml:space="preserve"> parat/ grosse </w:t>
      </w:r>
      <w:proofErr w:type="spellStart"/>
      <w:r>
        <w:t>geschrey</w:t>
      </w:r>
      <w:proofErr w:type="spellEnd"/>
      <w:r>
        <w:t xml:space="preserve"> </w:t>
      </w:r>
      <w:proofErr w:type="spellStart"/>
      <w:r>
        <w:t>vnd</w:t>
      </w:r>
      <w:proofErr w:type="spellEnd"/>
      <w:r>
        <w:t xml:space="preserve"> </w:t>
      </w:r>
      <w:proofErr w:type="spellStart"/>
      <w:r>
        <w:t>scheinlich</w:t>
      </w:r>
      <w:proofErr w:type="spellEnd"/>
      <w:r>
        <w:t xml:space="preserve"> schirmstreich machen/ aber am treffen </w:t>
      </w:r>
      <w:proofErr w:type="spellStart"/>
      <w:r>
        <w:t>gebriecht</w:t>
      </w:r>
      <w:proofErr w:type="spellEnd"/>
      <w:r>
        <w:t xml:space="preserve"> </w:t>
      </w:r>
      <w:proofErr w:type="spellStart"/>
      <w:r>
        <w:t>vnd</w:t>
      </w:r>
      <w:proofErr w:type="spellEnd"/>
      <w:r>
        <w:t xml:space="preserve"> </w:t>
      </w:r>
      <w:proofErr w:type="spellStart"/>
      <w:r>
        <w:t>empfelt</w:t>
      </w:r>
      <w:proofErr w:type="spellEnd"/>
      <w:r>
        <w:t xml:space="preserve"> </w:t>
      </w:r>
      <w:proofErr w:type="spellStart"/>
      <w:r>
        <w:t>yhn</w:t>
      </w:r>
      <w:proofErr w:type="spellEnd"/>
      <w:r>
        <w:t xml:space="preserve"> </w:t>
      </w:r>
      <w:proofErr w:type="spellStart"/>
      <w:r>
        <w:t>kunst</w:t>
      </w:r>
      <w:proofErr w:type="spellEnd"/>
      <w:r>
        <w:t xml:space="preserve"> </w:t>
      </w:r>
      <w:proofErr w:type="spellStart"/>
      <w:r>
        <w:t>vnd</w:t>
      </w:r>
      <w:proofErr w:type="spellEnd"/>
      <w:r>
        <w:t xml:space="preserve"> </w:t>
      </w:r>
      <w:proofErr w:type="spellStart"/>
      <w:r>
        <w:t>gemut</w:t>
      </w:r>
      <w:proofErr w:type="spellEnd"/>
      <w:r>
        <w:t xml:space="preserve">/ </w:t>
      </w:r>
      <w:proofErr w:type="spellStart"/>
      <w:r>
        <w:t>dan</w:t>
      </w:r>
      <w:proofErr w:type="spellEnd"/>
      <w:r>
        <w:t xml:space="preserve"> die Bulla </w:t>
      </w:r>
      <w:proofErr w:type="spellStart"/>
      <w:r>
        <w:t>schreyet</w:t>
      </w:r>
      <w:proofErr w:type="spellEnd"/>
      <w:r>
        <w:t xml:space="preserve"> </w:t>
      </w:r>
      <w:proofErr w:type="spellStart"/>
      <w:r>
        <w:t>anfenglich</w:t>
      </w:r>
      <w:proofErr w:type="spellEnd"/>
      <w:r>
        <w:t xml:space="preserve">/ </w:t>
      </w:r>
      <w:proofErr w:type="spellStart"/>
      <w:r>
        <w:t>Exurge</w:t>
      </w:r>
      <w:proofErr w:type="spellEnd"/>
      <w:r>
        <w:t xml:space="preserve"> </w:t>
      </w:r>
      <w:proofErr w:type="spellStart"/>
      <w:r>
        <w:t>domine</w:t>
      </w:r>
      <w:proofErr w:type="spellEnd"/>
      <w:r>
        <w:t xml:space="preserve">/ </w:t>
      </w:r>
      <w:proofErr w:type="spellStart"/>
      <w:r>
        <w:t>exurge</w:t>
      </w:r>
      <w:proofErr w:type="spellEnd"/>
      <w:r>
        <w:t xml:space="preserve"> Petre/ </w:t>
      </w:r>
      <w:proofErr w:type="spellStart"/>
      <w:r>
        <w:t>exurge</w:t>
      </w:r>
      <w:proofErr w:type="spellEnd"/>
      <w:r>
        <w:t xml:space="preserve"> Paule/ </w:t>
      </w:r>
      <w:proofErr w:type="spellStart"/>
      <w:r>
        <w:t>exurge</w:t>
      </w:r>
      <w:proofErr w:type="spellEnd"/>
      <w:r>
        <w:t xml:space="preserve"> Ecclesia/ gleich als </w:t>
      </w:r>
      <w:proofErr w:type="spellStart"/>
      <w:r>
        <w:t>wolt</w:t>
      </w:r>
      <w:proofErr w:type="spellEnd"/>
      <w:r>
        <w:t xml:space="preserve"> sie </w:t>
      </w:r>
      <w:proofErr w:type="spellStart"/>
      <w:r>
        <w:t>vnser</w:t>
      </w:r>
      <w:proofErr w:type="spellEnd"/>
      <w:r>
        <w:t xml:space="preserve"> leer mit </w:t>
      </w:r>
      <w:proofErr w:type="spellStart"/>
      <w:r>
        <w:t>gotlicher</w:t>
      </w:r>
      <w:proofErr w:type="spellEnd"/>
      <w:r>
        <w:t xml:space="preserve"> </w:t>
      </w:r>
      <w:proofErr w:type="spellStart"/>
      <w:r>
        <w:t>vnd</w:t>
      </w:r>
      <w:proofErr w:type="spellEnd"/>
      <w:r>
        <w:t xml:space="preserve"> Christlicher </w:t>
      </w:r>
      <w:proofErr w:type="spellStart"/>
      <w:r>
        <w:t>schrifft</w:t>
      </w:r>
      <w:proofErr w:type="spellEnd"/>
      <w:r>
        <w:t xml:space="preserve"> </w:t>
      </w:r>
      <w:proofErr w:type="spellStart"/>
      <w:r>
        <w:t>vmbsturtzen</w:t>
      </w:r>
      <w:proofErr w:type="spellEnd"/>
      <w:r>
        <w:t xml:space="preserve">. Aber </w:t>
      </w:r>
      <w:proofErr w:type="spellStart"/>
      <w:r>
        <w:t>szo</w:t>
      </w:r>
      <w:proofErr w:type="spellEnd"/>
      <w:r>
        <w:t xml:space="preserve"> sie </w:t>
      </w:r>
      <w:proofErr w:type="spellStart"/>
      <w:r>
        <w:t>vnszer</w:t>
      </w:r>
      <w:proofErr w:type="spellEnd"/>
      <w:r>
        <w:t xml:space="preserve"> </w:t>
      </w:r>
      <w:proofErr w:type="spellStart"/>
      <w:r>
        <w:t>artickel</w:t>
      </w:r>
      <w:proofErr w:type="spellEnd"/>
      <w:r>
        <w:t xml:space="preserve"> handelt/ do </w:t>
      </w:r>
      <w:proofErr w:type="spellStart"/>
      <w:r>
        <w:t>schlefft</w:t>
      </w:r>
      <w:proofErr w:type="spellEnd"/>
      <w:r>
        <w:t xml:space="preserve"> Christus/ Petrus ist </w:t>
      </w:r>
      <w:proofErr w:type="spellStart"/>
      <w:r>
        <w:t>vber</w:t>
      </w:r>
      <w:proofErr w:type="spellEnd"/>
      <w:r>
        <w:t xml:space="preserve"> </w:t>
      </w:r>
      <w:proofErr w:type="spellStart"/>
      <w:r>
        <w:t>felt</w:t>
      </w:r>
      <w:proofErr w:type="spellEnd"/>
      <w:r>
        <w:t xml:space="preserve">/ </w:t>
      </w:r>
      <w:proofErr w:type="spellStart"/>
      <w:r>
        <w:t>PAulus</w:t>
      </w:r>
      <w:proofErr w:type="spellEnd"/>
      <w:r>
        <w:t xml:space="preserve"> ist </w:t>
      </w:r>
      <w:proofErr w:type="spellStart"/>
      <w:r>
        <w:t>nit</w:t>
      </w:r>
      <w:proofErr w:type="spellEnd"/>
      <w:r>
        <w:t xml:space="preserve"> </w:t>
      </w:r>
      <w:proofErr w:type="spellStart"/>
      <w:r>
        <w:t>anheym</w:t>
      </w:r>
      <w:proofErr w:type="spellEnd"/>
      <w:r>
        <w:t xml:space="preserve">/ </w:t>
      </w:r>
      <w:proofErr w:type="spellStart"/>
      <w:r>
        <w:t>vnd</w:t>
      </w:r>
      <w:proofErr w:type="spellEnd"/>
      <w:r>
        <w:t xml:space="preserve"> </w:t>
      </w:r>
      <w:proofErr w:type="spellStart"/>
      <w:r>
        <w:t>leydet</w:t>
      </w:r>
      <w:proofErr w:type="spellEnd"/>
      <w:r>
        <w:t xml:space="preserve"> die </w:t>
      </w:r>
      <w:proofErr w:type="spellStart"/>
      <w:r>
        <w:t>kirch</w:t>
      </w:r>
      <w:proofErr w:type="spellEnd"/>
      <w:r>
        <w:t xml:space="preserve"> </w:t>
      </w:r>
      <w:proofErr w:type="spellStart"/>
      <w:r>
        <w:t>grosz</w:t>
      </w:r>
      <w:proofErr w:type="spellEnd"/>
      <w:r>
        <w:t xml:space="preserve"> not/ wie das in </w:t>
      </w:r>
      <w:proofErr w:type="spellStart"/>
      <w:r>
        <w:t>zeitten</w:t>
      </w:r>
      <w:proofErr w:type="spellEnd"/>
      <w:r>
        <w:t xml:space="preserve"> Christi </w:t>
      </w:r>
      <w:proofErr w:type="spellStart"/>
      <w:r>
        <w:t>geschach</w:t>
      </w:r>
      <w:proofErr w:type="spellEnd"/>
      <w:r>
        <w:t xml:space="preserve">. Dan als Christus </w:t>
      </w:r>
      <w:proofErr w:type="spellStart"/>
      <w:r>
        <w:t>schlieff</w:t>
      </w:r>
      <w:proofErr w:type="spellEnd"/>
      <w:r>
        <w:t xml:space="preserve">/ do </w:t>
      </w:r>
      <w:proofErr w:type="spellStart"/>
      <w:r>
        <w:t>erhuben</w:t>
      </w:r>
      <w:proofErr w:type="spellEnd"/>
      <w:r>
        <w:t xml:space="preserve"> sich die </w:t>
      </w:r>
      <w:proofErr w:type="spellStart"/>
      <w:r>
        <w:t>myden</w:t>
      </w:r>
      <w:proofErr w:type="spellEnd"/>
      <w:r>
        <w:t xml:space="preserve"> </w:t>
      </w:r>
      <w:proofErr w:type="spellStart"/>
      <w:r>
        <w:t>vnd</w:t>
      </w:r>
      <w:proofErr w:type="spellEnd"/>
      <w:r>
        <w:t xml:space="preserve"> wellen/ </w:t>
      </w:r>
      <w:proofErr w:type="spellStart"/>
      <w:r>
        <w:t>bulchen</w:t>
      </w:r>
      <w:proofErr w:type="spellEnd"/>
      <w:r>
        <w:t xml:space="preserve"> </w:t>
      </w:r>
      <w:proofErr w:type="spellStart"/>
      <w:r>
        <w:t>vnnd</w:t>
      </w:r>
      <w:proofErr w:type="spellEnd"/>
      <w:r>
        <w:t xml:space="preserve"> </w:t>
      </w:r>
      <w:proofErr w:type="spellStart"/>
      <w:r>
        <w:t>vngestumickeit</w:t>
      </w:r>
      <w:proofErr w:type="spellEnd"/>
      <w:r>
        <w:t xml:space="preserve"> des </w:t>
      </w:r>
      <w:proofErr w:type="spellStart"/>
      <w:r>
        <w:t>wassers</w:t>
      </w:r>
      <w:proofErr w:type="spellEnd"/>
      <w:r>
        <w:t xml:space="preserve">/ das Petrus </w:t>
      </w:r>
      <w:proofErr w:type="spellStart"/>
      <w:r>
        <w:t>schrey</w:t>
      </w:r>
      <w:proofErr w:type="spellEnd"/>
      <w:r>
        <w:t xml:space="preserve">/ her </w:t>
      </w:r>
      <w:proofErr w:type="spellStart"/>
      <w:r>
        <w:t>hilff</w:t>
      </w:r>
      <w:proofErr w:type="spellEnd"/>
      <w:r>
        <w:t xml:space="preserve"> </w:t>
      </w:r>
      <w:proofErr w:type="spellStart"/>
      <w:r>
        <w:t>vns</w:t>
      </w:r>
      <w:proofErr w:type="spellEnd"/>
      <w:r>
        <w:t xml:space="preserve">/ aber wir vorderben/ also thut der </w:t>
      </w:r>
      <w:proofErr w:type="spellStart"/>
      <w:r>
        <w:t>bapst</w:t>
      </w:r>
      <w:proofErr w:type="spellEnd"/>
      <w:r>
        <w:t xml:space="preserve">/ er </w:t>
      </w:r>
      <w:proofErr w:type="spellStart"/>
      <w:r>
        <w:t>blest</w:t>
      </w:r>
      <w:proofErr w:type="spellEnd"/>
      <w:r>
        <w:t xml:space="preserve"> </w:t>
      </w:r>
      <w:proofErr w:type="spellStart"/>
      <w:r>
        <w:t>vnd</w:t>
      </w:r>
      <w:proofErr w:type="spellEnd"/>
      <w:r>
        <w:t xml:space="preserve"> </w:t>
      </w:r>
      <w:proofErr w:type="spellStart"/>
      <w:r>
        <w:t>drewet</w:t>
      </w:r>
      <w:proofErr w:type="spellEnd"/>
      <w:r>
        <w:t xml:space="preserve"> mit Christo/ </w:t>
      </w:r>
      <w:proofErr w:type="spellStart"/>
      <w:r>
        <w:t>vnd</w:t>
      </w:r>
      <w:proofErr w:type="spellEnd"/>
      <w:r>
        <w:t xml:space="preserve"> lasset Christum schlaffen/ </w:t>
      </w:r>
      <w:proofErr w:type="spellStart"/>
      <w:r>
        <w:t>wan</w:t>
      </w:r>
      <w:proofErr w:type="spellEnd"/>
      <w:r>
        <w:t xml:space="preserve"> er </w:t>
      </w:r>
      <w:proofErr w:type="spellStart"/>
      <w:r>
        <w:t>vns</w:t>
      </w:r>
      <w:proofErr w:type="spellEnd"/>
      <w:r>
        <w:t xml:space="preserve"> </w:t>
      </w:r>
      <w:proofErr w:type="spellStart"/>
      <w:r>
        <w:t>angreyfft</w:t>
      </w:r>
      <w:proofErr w:type="spellEnd"/>
      <w:r>
        <w:t xml:space="preserve">/ das </w:t>
      </w:r>
      <w:proofErr w:type="spellStart"/>
      <w:r>
        <w:t>heyst</w:t>
      </w:r>
      <w:proofErr w:type="spellEnd"/>
      <w:r>
        <w:t xml:space="preserve"> </w:t>
      </w:r>
      <w:proofErr w:type="spellStart"/>
      <w:r>
        <w:t>Bepstlich</w:t>
      </w:r>
      <w:proofErr w:type="spellEnd"/>
      <w:r>
        <w:t xml:space="preserve">/ </w:t>
      </w:r>
      <w:proofErr w:type="spellStart"/>
      <w:r>
        <w:t>Exurge</w:t>
      </w:r>
      <w:proofErr w:type="spellEnd"/>
      <w:r>
        <w:t xml:space="preserve"> </w:t>
      </w:r>
      <w:proofErr w:type="spellStart"/>
      <w:r>
        <w:t>domine</w:t>
      </w:r>
      <w:proofErr w:type="spellEnd"/>
      <w:r>
        <w:t xml:space="preserve">/ </w:t>
      </w:r>
      <w:proofErr w:type="spellStart"/>
      <w:r>
        <w:t>Exurge</w:t>
      </w:r>
      <w:proofErr w:type="spellEnd"/>
      <w:r>
        <w:t xml:space="preserve"> Paule. das </w:t>
      </w:r>
      <w:proofErr w:type="spellStart"/>
      <w:r>
        <w:t>heyst</w:t>
      </w:r>
      <w:proofErr w:type="spellEnd"/>
      <w:r>
        <w:t xml:space="preserve">/ </w:t>
      </w:r>
      <w:proofErr w:type="spellStart"/>
      <w:r>
        <w:t>seher</w:t>
      </w:r>
      <w:proofErr w:type="spellEnd"/>
      <w:r>
        <w:t xml:space="preserve"> </w:t>
      </w:r>
      <w:proofErr w:type="spellStart"/>
      <w:r>
        <w:t>schreyen</w:t>
      </w:r>
      <w:proofErr w:type="spellEnd"/>
      <w:r>
        <w:t xml:space="preserve"> </w:t>
      </w:r>
      <w:proofErr w:type="spellStart"/>
      <w:r>
        <w:t>vnd</w:t>
      </w:r>
      <w:proofErr w:type="spellEnd"/>
      <w:r>
        <w:t xml:space="preserve"> nicht </w:t>
      </w:r>
      <w:proofErr w:type="spellStart"/>
      <w:r>
        <w:t>auszrichten</w:t>
      </w:r>
      <w:proofErr w:type="spellEnd"/>
      <w:r>
        <w:t xml:space="preserve">/ </w:t>
      </w:r>
      <w:proofErr w:type="spellStart"/>
      <w:r>
        <w:t>gewalt</w:t>
      </w:r>
      <w:proofErr w:type="spellEnd"/>
      <w:r>
        <w:t xml:space="preserve"> thun </w:t>
      </w:r>
      <w:proofErr w:type="spellStart"/>
      <w:r>
        <w:t>vnd</w:t>
      </w:r>
      <w:proofErr w:type="spellEnd"/>
      <w:r>
        <w:t xml:space="preserve"> </w:t>
      </w:r>
      <w:proofErr w:type="spellStart"/>
      <w:r>
        <w:t>yderman</w:t>
      </w:r>
      <w:proofErr w:type="spellEnd"/>
      <w:r>
        <w:t xml:space="preserve"> </w:t>
      </w:r>
      <w:proofErr w:type="spellStart"/>
      <w:r>
        <w:t>beledigen</w:t>
      </w:r>
      <w:proofErr w:type="spellEnd"/>
      <w:r>
        <w:t xml:space="preserve">. </w:t>
      </w:r>
    </w:p>
    <w:p w14:paraId="4CAF43E0" w14:textId="77777777" w:rsidR="00412ECB" w:rsidRDefault="00412ECB" w:rsidP="00412ECB">
      <w:pPr>
        <w:pStyle w:val="StandardWeb"/>
      </w:pPr>
      <w:proofErr w:type="spellStart"/>
      <w:r>
        <w:t>Fur</w:t>
      </w:r>
      <w:proofErr w:type="spellEnd"/>
      <w:r>
        <w:t xml:space="preserve"> das Sechst/ befind ich mich merklich beschwert/ das der Bapst </w:t>
      </w:r>
      <w:proofErr w:type="spellStart"/>
      <w:r>
        <w:t>etzliche</w:t>
      </w:r>
      <w:proofErr w:type="spellEnd"/>
      <w:r>
        <w:t xml:space="preserve"> </w:t>
      </w:r>
      <w:proofErr w:type="spellStart"/>
      <w:r>
        <w:t>artickel</w:t>
      </w:r>
      <w:proofErr w:type="spellEnd"/>
      <w:r>
        <w:t xml:space="preserve"> </w:t>
      </w:r>
      <w:proofErr w:type="spellStart"/>
      <w:r>
        <w:t>odder</w:t>
      </w:r>
      <w:proofErr w:type="spellEnd"/>
      <w:r>
        <w:t xml:space="preserve"> </w:t>
      </w:r>
      <w:proofErr w:type="spellStart"/>
      <w:r>
        <w:t>capittel</w:t>
      </w:r>
      <w:proofErr w:type="spellEnd"/>
      <w:r>
        <w:t xml:space="preserve">/ </w:t>
      </w:r>
      <w:proofErr w:type="spellStart"/>
      <w:r>
        <w:t>szo</w:t>
      </w:r>
      <w:proofErr w:type="spellEnd"/>
      <w:r>
        <w:t xml:space="preserve"> mich </w:t>
      </w:r>
      <w:proofErr w:type="spellStart"/>
      <w:r>
        <w:t>gemeynlich</w:t>
      </w:r>
      <w:proofErr w:type="spellEnd"/>
      <w:r>
        <w:t xml:space="preserve"> oder auch </w:t>
      </w:r>
      <w:proofErr w:type="spellStart"/>
      <w:r>
        <w:t>sunderlich</w:t>
      </w:r>
      <w:proofErr w:type="spellEnd"/>
      <w:r>
        <w:t xml:space="preserve"> belangen. Deutlich/ als </w:t>
      </w:r>
      <w:proofErr w:type="spellStart"/>
      <w:r>
        <w:t>ketzerischs</w:t>
      </w:r>
      <w:proofErr w:type="spellEnd"/>
      <w:r>
        <w:t xml:space="preserve"> </w:t>
      </w:r>
      <w:proofErr w:type="spellStart"/>
      <w:r>
        <w:t>verdampt</w:t>
      </w:r>
      <w:proofErr w:type="spellEnd"/>
      <w:r>
        <w:t xml:space="preserve">/ </w:t>
      </w:r>
      <w:proofErr w:type="spellStart"/>
      <w:r>
        <w:t>vnd</w:t>
      </w:r>
      <w:proofErr w:type="spellEnd"/>
      <w:r>
        <w:t xml:space="preserve"> hat doch </w:t>
      </w:r>
      <w:proofErr w:type="spellStart"/>
      <w:r>
        <w:t>meynen</w:t>
      </w:r>
      <w:proofErr w:type="spellEnd"/>
      <w:r>
        <w:t xml:space="preserve"> </w:t>
      </w:r>
      <w:proofErr w:type="spellStart"/>
      <w:r>
        <w:t>namen</w:t>
      </w:r>
      <w:proofErr w:type="spellEnd"/>
      <w:r>
        <w:t xml:space="preserve"> </w:t>
      </w:r>
      <w:proofErr w:type="spellStart"/>
      <w:r>
        <w:t>auszgelassen</w:t>
      </w:r>
      <w:proofErr w:type="spellEnd"/>
      <w:r>
        <w:t xml:space="preserve">/ </w:t>
      </w:r>
      <w:proofErr w:type="spellStart"/>
      <w:r>
        <w:t>vnd</w:t>
      </w:r>
      <w:proofErr w:type="spellEnd"/>
      <w:r>
        <w:t xml:space="preserve"> </w:t>
      </w:r>
      <w:proofErr w:type="spellStart"/>
      <w:r>
        <w:t>vber</w:t>
      </w:r>
      <w:proofErr w:type="spellEnd"/>
      <w:r>
        <w:t xml:space="preserve"> solche </w:t>
      </w:r>
      <w:proofErr w:type="spellStart"/>
      <w:r>
        <w:t>listickeit</w:t>
      </w:r>
      <w:proofErr w:type="spellEnd"/>
      <w:r>
        <w:t xml:space="preserve"> Doctor Johan von </w:t>
      </w:r>
      <w:proofErr w:type="spellStart"/>
      <w:r>
        <w:t>Eckendorff</w:t>
      </w:r>
      <w:proofErr w:type="spellEnd"/>
      <w:r>
        <w:t xml:space="preserve"> (wie sich der </w:t>
      </w:r>
      <w:proofErr w:type="spellStart"/>
      <w:r>
        <w:t>selb</w:t>
      </w:r>
      <w:proofErr w:type="spellEnd"/>
      <w:r>
        <w:t xml:space="preserve"> </w:t>
      </w:r>
      <w:proofErr w:type="spellStart"/>
      <w:r>
        <w:t>berumpt</w:t>
      </w:r>
      <w:proofErr w:type="spellEnd"/>
      <w:r>
        <w:t xml:space="preserve">) </w:t>
      </w:r>
      <w:proofErr w:type="spellStart"/>
      <w:r>
        <w:t>befelh</w:t>
      </w:r>
      <w:proofErr w:type="spellEnd"/>
      <w:r>
        <w:t xml:space="preserve"> gethan/ mich </w:t>
      </w:r>
      <w:proofErr w:type="spellStart"/>
      <w:r>
        <w:t>zusampt</w:t>
      </w:r>
      <w:proofErr w:type="spellEnd"/>
      <w:r>
        <w:t xml:space="preserve"> andern (die sich on </w:t>
      </w:r>
      <w:proofErr w:type="spellStart"/>
      <w:r>
        <w:t>zweyffel</w:t>
      </w:r>
      <w:proofErr w:type="spellEnd"/>
      <w:r>
        <w:t xml:space="preserve"> </w:t>
      </w:r>
      <w:proofErr w:type="spellStart"/>
      <w:r>
        <w:t>wol</w:t>
      </w:r>
      <w:proofErr w:type="spellEnd"/>
      <w:r>
        <w:t xml:space="preserve"> wissen zu </w:t>
      </w:r>
      <w:proofErr w:type="spellStart"/>
      <w:r>
        <w:t>entschueden</w:t>
      </w:r>
      <w:proofErr w:type="spellEnd"/>
      <w:r>
        <w:t xml:space="preserve">/ </w:t>
      </w:r>
      <w:proofErr w:type="spellStart"/>
      <w:r>
        <w:t>vnd</w:t>
      </w:r>
      <w:proofErr w:type="spellEnd"/>
      <w:r>
        <w:t xml:space="preserve"> </w:t>
      </w:r>
      <w:proofErr w:type="spellStart"/>
      <w:r>
        <w:t>meynis</w:t>
      </w:r>
      <w:proofErr w:type="spellEnd"/>
      <w:r>
        <w:t xml:space="preserve"> </w:t>
      </w:r>
      <w:proofErr w:type="spellStart"/>
      <w:r>
        <w:t>schyrmbs</w:t>
      </w:r>
      <w:proofErr w:type="spellEnd"/>
      <w:r>
        <w:t xml:space="preserve"> </w:t>
      </w:r>
      <w:proofErr w:type="spellStart"/>
      <w:r>
        <w:t>nit</w:t>
      </w:r>
      <w:proofErr w:type="spellEnd"/>
      <w:r>
        <w:t xml:space="preserve"> </w:t>
      </w:r>
      <w:proofErr w:type="spellStart"/>
      <w:r>
        <w:t>bedorffen</w:t>
      </w:r>
      <w:proofErr w:type="spellEnd"/>
      <w:r>
        <w:t xml:space="preserve">) an das end </w:t>
      </w:r>
      <w:proofErr w:type="spellStart"/>
      <w:r>
        <w:t>bepstlicher</w:t>
      </w:r>
      <w:proofErr w:type="spellEnd"/>
      <w:r>
        <w:t xml:space="preserve"> Bullen </w:t>
      </w:r>
      <w:proofErr w:type="spellStart"/>
      <w:r>
        <w:t>schreyben</w:t>
      </w:r>
      <w:proofErr w:type="spellEnd"/>
      <w:r>
        <w:t xml:space="preserve"> lassen/ wie </w:t>
      </w:r>
      <w:proofErr w:type="spellStart"/>
      <w:r>
        <w:t>wol</w:t>
      </w:r>
      <w:proofErr w:type="spellEnd"/>
      <w:r>
        <w:t xml:space="preserve"> die Bullen/ </w:t>
      </w:r>
      <w:proofErr w:type="spellStart"/>
      <w:r>
        <w:t>disze</w:t>
      </w:r>
      <w:proofErr w:type="spellEnd"/>
      <w:r>
        <w:t xml:space="preserve"> </w:t>
      </w:r>
      <w:proofErr w:type="spellStart"/>
      <w:r>
        <w:t>clausel</w:t>
      </w:r>
      <w:proofErr w:type="spellEnd"/>
      <w:r>
        <w:t xml:space="preserve"> nicht hat. Et quos </w:t>
      </w:r>
      <w:proofErr w:type="spellStart"/>
      <w:r>
        <w:t>duxeris</w:t>
      </w:r>
      <w:proofErr w:type="spellEnd"/>
      <w:r>
        <w:t xml:space="preserve"> in </w:t>
      </w:r>
      <w:proofErr w:type="spellStart"/>
      <w:r>
        <w:t>executione</w:t>
      </w:r>
      <w:proofErr w:type="spellEnd"/>
      <w:r>
        <w:t xml:space="preserve"> </w:t>
      </w:r>
      <w:proofErr w:type="spellStart"/>
      <w:r>
        <w:t>literarum</w:t>
      </w:r>
      <w:proofErr w:type="spellEnd"/>
      <w:r>
        <w:t xml:space="preserve"> </w:t>
      </w:r>
      <w:proofErr w:type="spellStart"/>
      <w:r>
        <w:t>nominandos</w:t>
      </w:r>
      <w:proofErr w:type="spellEnd"/>
      <w:r>
        <w:t xml:space="preserve">/ </w:t>
      </w:r>
      <w:proofErr w:type="spellStart"/>
      <w:r>
        <w:t>alszo</w:t>
      </w:r>
      <w:proofErr w:type="spellEnd"/>
      <w:r>
        <w:t xml:space="preserve"> werde ich </w:t>
      </w:r>
      <w:proofErr w:type="spellStart"/>
      <w:r>
        <w:t>hynderlistiglich</w:t>
      </w:r>
      <w:proofErr w:type="spellEnd"/>
      <w:r>
        <w:t xml:space="preserve">/ </w:t>
      </w:r>
      <w:proofErr w:type="spellStart"/>
      <w:r>
        <w:t>vnredlich</w:t>
      </w:r>
      <w:proofErr w:type="spellEnd"/>
      <w:r>
        <w:t xml:space="preserve"> </w:t>
      </w:r>
      <w:proofErr w:type="spellStart"/>
      <w:r>
        <w:t>vnd</w:t>
      </w:r>
      <w:proofErr w:type="spellEnd"/>
      <w:r>
        <w:t xml:space="preserve"> </w:t>
      </w:r>
      <w:proofErr w:type="spellStart"/>
      <w:r>
        <w:t>boszlich</w:t>
      </w:r>
      <w:proofErr w:type="spellEnd"/>
      <w:r>
        <w:t xml:space="preserve"> angegriffen/ das ich </w:t>
      </w:r>
      <w:proofErr w:type="spellStart"/>
      <w:r>
        <w:t>meniglichen</w:t>
      </w:r>
      <w:proofErr w:type="spellEnd"/>
      <w:r>
        <w:t xml:space="preserve"> zuerkennen geb. Dan ich </w:t>
      </w:r>
      <w:proofErr w:type="spellStart"/>
      <w:r>
        <w:t>wolt</w:t>
      </w:r>
      <w:proofErr w:type="spellEnd"/>
      <w:r>
        <w:t xml:space="preserve"> </w:t>
      </w:r>
      <w:proofErr w:type="spellStart"/>
      <w:r>
        <w:t>tausent</w:t>
      </w:r>
      <w:proofErr w:type="spellEnd"/>
      <w:r>
        <w:t xml:space="preserve"> mal lieber haben/ der </w:t>
      </w:r>
      <w:proofErr w:type="spellStart"/>
      <w:r>
        <w:t>bapst</w:t>
      </w:r>
      <w:proofErr w:type="spellEnd"/>
      <w:r>
        <w:t xml:space="preserve"> </w:t>
      </w:r>
      <w:proofErr w:type="spellStart"/>
      <w:r>
        <w:t>het</w:t>
      </w:r>
      <w:proofErr w:type="spellEnd"/>
      <w:r>
        <w:t xml:space="preserve"> mich in seiner Bullen </w:t>
      </w:r>
      <w:proofErr w:type="spellStart"/>
      <w:r>
        <w:t>genent</w:t>
      </w:r>
      <w:proofErr w:type="spellEnd"/>
      <w:r>
        <w:t xml:space="preserve">/ </w:t>
      </w:r>
      <w:proofErr w:type="spellStart"/>
      <w:r>
        <w:t>dan</w:t>
      </w:r>
      <w:proofErr w:type="spellEnd"/>
      <w:r>
        <w:t xml:space="preserve"> das er mich so </w:t>
      </w:r>
      <w:proofErr w:type="spellStart"/>
      <w:r>
        <w:t>listiglich</w:t>
      </w:r>
      <w:proofErr w:type="spellEnd"/>
      <w:r>
        <w:t xml:space="preserve"> </w:t>
      </w:r>
      <w:proofErr w:type="spellStart"/>
      <w:r>
        <w:t>vnd</w:t>
      </w:r>
      <w:proofErr w:type="spellEnd"/>
      <w:r>
        <w:t xml:space="preserve"> </w:t>
      </w:r>
      <w:proofErr w:type="spellStart"/>
      <w:r>
        <w:t>hynderwertiglich</w:t>
      </w:r>
      <w:proofErr w:type="spellEnd"/>
      <w:r>
        <w:t xml:space="preserve"> lasset </w:t>
      </w:r>
      <w:proofErr w:type="spellStart"/>
      <w:r>
        <w:t>vmbtreyben</w:t>
      </w:r>
      <w:proofErr w:type="spellEnd"/>
      <w:r>
        <w:t xml:space="preserve">/ </w:t>
      </w:r>
      <w:proofErr w:type="spellStart"/>
      <w:r>
        <w:t>vnd</w:t>
      </w:r>
      <w:proofErr w:type="spellEnd"/>
      <w:r>
        <w:t xml:space="preserve"> mir vorborgen strick </w:t>
      </w:r>
      <w:proofErr w:type="spellStart"/>
      <w:r>
        <w:t>furwerffen</w:t>
      </w:r>
      <w:proofErr w:type="spellEnd"/>
      <w:r>
        <w:t xml:space="preserve">/ aber doch solche </w:t>
      </w:r>
      <w:proofErr w:type="spellStart"/>
      <w:r>
        <w:t>erbarlich</w:t>
      </w:r>
      <w:proofErr w:type="spellEnd"/>
      <w:r>
        <w:t xml:space="preserve"> </w:t>
      </w:r>
      <w:proofErr w:type="spellStart"/>
      <w:r>
        <w:t>handel</w:t>
      </w:r>
      <w:proofErr w:type="spellEnd"/>
      <w:r>
        <w:t xml:space="preserve"> sein der Bapst </w:t>
      </w:r>
      <w:proofErr w:type="spellStart"/>
      <w:r>
        <w:t>vnd</w:t>
      </w:r>
      <w:proofErr w:type="spellEnd"/>
      <w:r>
        <w:t xml:space="preserve"> </w:t>
      </w:r>
      <w:proofErr w:type="spellStart"/>
      <w:r>
        <w:t>doctor</w:t>
      </w:r>
      <w:proofErr w:type="spellEnd"/>
      <w:r>
        <w:t xml:space="preserve"> Hempel von </w:t>
      </w:r>
      <w:proofErr w:type="spellStart"/>
      <w:r>
        <w:t>Eckendorff</w:t>
      </w:r>
      <w:proofErr w:type="spellEnd"/>
      <w:r>
        <w:t xml:space="preserve"> </w:t>
      </w:r>
      <w:proofErr w:type="spellStart"/>
      <w:r>
        <w:t>nit</w:t>
      </w:r>
      <w:proofErr w:type="spellEnd"/>
      <w:r>
        <w:t xml:space="preserve"> </w:t>
      </w:r>
      <w:proofErr w:type="spellStart"/>
      <w:r>
        <w:t>seltzam</w:t>
      </w:r>
      <w:proofErr w:type="spellEnd"/>
      <w:r>
        <w:t xml:space="preserve">/ den sie </w:t>
      </w:r>
      <w:proofErr w:type="spellStart"/>
      <w:r>
        <w:t>gedencken</w:t>
      </w:r>
      <w:proofErr w:type="spellEnd"/>
      <w:r>
        <w:t xml:space="preserve"> </w:t>
      </w:r>
      <w:proofErr w:type="spellStart"/>
      <w:r>
        <w:t>nit</w:t>
      </w:r>
      <w:proofErr w:type="spellEnd"/>
      <w:r>
        <w:t xml:space="preserve"> wie sie lernen </w:t>
      </w:r>
      <w:proofErr w:type="spellStart"/>
      <w:r>
        <w:t>vnd</w:t>
      </w:r>
      <w:proofErr w:type="spellEnd"/>
      <w:r>
        <w:t xml:space="preserve"> </w:t>
      </w:r>
      <w:proofErr w:type="spellStart"/>
      <w:r>
        <w:t>helffen</w:t>
      </w:r>
      <w:proofErr w:type="spellEnd"/>
      <w:r>
        <w:t xml:space="preserve"> </w:t>
      </w:r>
      <w:proofErr w:type="spellStart"/>
      <w:r>
        <w:t>odder</w:t>
      </w:r>
      <w:proofErr w:type="spellEnd"/>
      <w:r>
        <w:t xml:space="preserve"> </w:t>
      </w:r>
      <w:proofErr w:type="spellStart"/>
      <w:r>
        <w:t>widderbrengen</w:t>
      </w:r>
      <w:proofErr w:type="spellEnd"/>
      <w:r>
        <w:t xml:space="preserve">/ </w:t>
      </w:r>
      <w:proofErr w:type="spellStart"/>
      <w:r>
        <w:t>sunder</w:t>
      </w:r>
      <w:proofErr w:type="spellEnd"/>
      <w:r>
        <w:t xml:space="preserve"> wie sie </w:t>
      </w:r>
      <w:proofErr w:type="spellStart"/>
      <w:r>
        <w:t>vngelart</w:t>
      </w:r>
      <w:proofErr w:type="spellEnd"/>
      <w:r>
        <w:t xml:space="preserve"> machen </w:t>
      </w:r>
      <w:proofErr w:type="spellStart"/>
      <w:r>
        <w:t>vnd</w:t>
      </w:r>
      <w:proofErr w:type="spellEnd"/>
      <w:r>
        <w:t xml:space="preserve"> </w:t>
      </w:r>
      <w:proofErr w:type="spellStart"/>
      <w:r>
        <w:t>voriagen</w:t>
      </w:r>
      <w:proofErr w:type="spellEnd"/>
      <w:r>
        <w:t xml:space="preserve">. </w:t>
      </w:r>
    </w:p>
    <w:p w14:paraId="7ACBCA14" w14:textId="77777777" w:rsidR="00412ECB" w:rsidRDefault="00412ECB" w:rsidP="00412ECB">
      <w:pPr>
        <w:pStyle w:val="StandardWeb"/>
      </w:pPr>
      <w:proofErr w:type="spellStart"/>
      <w:r>
        <w:t>Fur</w:t>
      </w:r>
      <w:proofErr w:type="spellEnd"/>
      <w:r>
        <w:t xml:space="preserve"> das </w:t>
      </w:r>
      <w:proofErr w:type="spellStart"/>
      <w:r>
        <w:t>sibend</w:t>
      </w:r>
      <w:proofErr w:type="spellEnd"/>
      <w:r>
        <w:t xml:space="preserve">/ hat mich der </w:t>
      </w:r>
      <w:proofErr w:type="spellStart"/>
      <w:r>
        <w:t>bapst</w:t>
      </w:r>
      <w:proofErr w:type="spellEnd"/>
      <w:r>
        <w:t xml:space="preserve"> beschwert/ das er in seiner </w:t>
      </w:r>
      <w:proofErr w:type="spellStart"/>
      <w:r>
        <w:t>bullen</w:t>
      </w:r>
      <w:proofErr w:type="spellEnd"/>
      <w:r>
        <w:t xml:space="preserve"> zween </w:t>
      </w:r>
      <w:proofErr w:type="spellStart"/>
      <w:r>
        <w:t>termin</w:t>
      </w:r>
      <w:proofErr w:type="spellEnd"/>
      <w:r>
        <w:t xml:space="preserve"> </w:t>
      </w:r>
      <w:proofErr w:type="spellStart"/>
      <w:r>
        <w:t>ernent</w:t>
      </w:r>
      <w:proofErr w:type="spellEnd"/>
      <w:r>
        <w:t xml:space="preserve">/ </w:t>
      </w:r>
      <w:proofErr w:type="spellStart"/>
      <w:r>
        <w:t>vnd</w:t>
      </w:r>
      <w:proofErr w:type="spellEnd"/>
      <w:r>
        <w:t xml:space="preserve"> </w:t>
      </w:r>
      <w:proofErr w:type="spellStart"/>
      <w:r>
        <w:t>wol</w:t>
      </w:r>
      <w:proofErr w:type="spellEnd"/>
      <w:r>
        <w:t xml:space="preserve">/ das gegeben </w:t>
      </w:r>
      <w:proofErr w:type="spellStart"/>
      <w:r>
        <w:t>dilation</w:t>
      </w:r>
      <w:proofErr w:type="spellEnd"/>
      <w:r>
        <w:t xml:space="preserve">/ von dem tag </w:t>
      </w:r>
      <w:proofErr w:type="spellStart"/>
      <w:r>
        <w:t>angeheffter</w:t>
      </w:r>
      <w:proofErr w:type="spellEnd"/>
      <w:r>
        <w:t xml:space="preserve"> </w:t>
      </w:r>
      <w:proofErr w:type="spellStart"/>
      <w:r>
        <w:t>odder</w:t>
      </w:r>
      <w:proofErr w:type="spellEnd"/>
      <w:r>
        <w:t xml:space="preserve"> </w:t>
      </w:r>
      <w:proofErr w:type="spellStart"/>
      <w:r>
        <w:t>angeschagener</w:t>
      </w:r>
      <w:proofErr w:type="spellEnd"/>
      <w:r>
        <w:t xml:space="preserve"> </w:t>
      </w:r>
      <w:proofErr w:type="spellStart"/>
      <w:r>
        <w:t>bullen</w:t>
      </w:r>
      <w:proofErr w:type="spellEnd"/>
      <w:r>
        <w:t xml:space="preserve">/ </w:t>
      </w:r>
      <w:proofErr w:type="spellStart"/>
      <w:r>
        <w:t>sol</w:t>
      </w:r>
      <w:proofErr w:type="spellEnd"/>
      <w:r>
        <w:t xml:space="preserve"> </w:t>
      </w:r>
      <w:proofErr w:type="spellStart"/>
      <w:r>
        <w:t>anfahen</w:t>
      </w:r>
      <w:proofErr w:type="spellEnd"/>
      <w:r>
        <w:t xml:space="preserve"> </w:t>
      </w:r>
      <w:proofErr w:type="spellStart"/>
      <w:r>
        <w:t>zulauffen</w:t>
      </w:r>
      <w:proofErr w:type="spellEnd"/>
      <w:r>
        <w:t xml:space="preserve">/ </w:t>
      </w:r>
      <w:proofErr w:type="spellStart"/>
      <w:r>
        <w:t>vnd</w:t>
      </w:r>
      <w:proofErr w:type="spellEnd"/>
      <w:r>
        <w:t xml:space="preserve"> </w:t>
      </w:r>
      <w:proofErr w:type="spellStart"/>
      <w:r>
        <w:t>solt</w:t>
      </w:r>
      <w:proofErr w:type="spellEnd"/>
      <w:r>
        <w:t xml:space="preserve"> doch in </w:t>
      </w:r>
      <w:proofErr w:type="spellStart"/>
      <w:r>
        <w:t>alllen</w:t>
      </w:r>
      <w:proofErr w:type="spellEnd"/>
      <w:r>
        <w:t xml:space="preserve"> rechten/ der </w:t>
      </w:r>
      <w:proofErr w:type="spellStart"/>
      <w:r>
        <w:t>termin</w:t>
      </w:r>
      <w:proofErr w:type="spellEnd"/>
      <w:r>
        <w:t xml:space="preserve">/ an/ </w:t>
      </w:r>
      <w:proofErr w:type="spellStart"/>
      <w:r>
        <w:t>odder</w:t>
      </w:r>
      <w:proofErr w:type="spellEnd"/>
      <w:r>
        <w:t xml:space="preserve"> nach dem tag/ der </w:t>
      </w:r>
      <w:proofErr w:type="spellStart"/>
      <w:r>
        <w:t>wissenheit</w:t>
      </w:r>
      <w:proofErr w:type="spellEnd"/>
      <w:r>
        <w:t xml:space="preserve"> </w:t>
      </w:r>
      <w:proofErr w:type="spellStart"/>
      <w:r>
        <w:t>vnd</w:t>
      </w:r>
      <w:proofErr w:type="spellEnd"/>
      <w:r>
        <w:t xml:space="preserve"> </w:t>
      </w:r>
      <w:proofErr w:type="spellStart"/>
      <w:r>
        <w:t>erkentnusz</w:t>
      </w:r>
      <w:proofErr w:type="spellEnd"/>
      <w:r>
        <w:t xml:space="preserve"> (</w:t>
      </w:r>
      <w:proofErr w:type="spellStart"/>
      <w:r>
        <w:t>szo</w:t>
      </w:r>
      <w:proofErr w:type="spellEnd"/>
      <w:r>
        <w:t xml:space="preserve"> einer ein </w:t>
      </w:r>
      <w:proofErr w:type="spellStart"/>
      <w:r>
        <w:t>ladung</w:t>
      </w:r>
      <w:proofErr w:type="spellEnd"/>
      <w:r>
        <w:t xml:space="preserve"> </w:t>
      </w:r>
      <w:proofErr w:type="spellStart"/>
      <w:r>
        <w:t>odder</w:t>
      </w:r>
      <w:proofErr w:type="spellEnd"/>
      <w:r>
        <w:t xml:space="preserve"> </w:t>
      </w:r>
      <w:proofErr w:type="spellStart"/>
      <w:r>
        <w:t>vormanung</w:t>
      </w:r>
      <w:proofErr w:type="spellEnd"/>
      <w:r>
        <w:t xml:space="preserve"> </w:t>
      </w:r>
      <w:proofErr w:type="spellStart"/>
      <w:r>
        <w:t>vnd</w:t>
      </w:r>
      <w:proofErr w:type="spellEnd"/>
      <w:r>
        <w:t xml:space="preserve"> </w:t>
      </w:r>
      <w:proofErr w:type="spellStart"/>
      <w:r>
        <w:t>mandat</w:t>
      </w:r>
      <w:proofErr w:type="spellEnd"/>
      <w:r>
        <w:t xml:space="preserve"> </w:t>
      </w:r>
      <w:proofErr w:type="spellStart"/>
      <w:r>
        <w:t>erkant</w:t>
      </w:r>
      <w:proofErr w:type="spellEnd"/>
      <w:r>
        <w:t xml:space="preserve"> hat/ angehen </w:t>
      </w:r>
      <w:proofErr w:type="spellStart"/>
      <w:r>
        <w:t>vnd</w:t>
      </w:r>
      <w:proofErr w:type="spellEnd"/>
      <w:r>
        <w:t xml:space="preserve"> </w:t>
      </w:r>
      <w:proofErr w:type="spellStart"/>
      <w:r>
        <w:t>anfahen</w:t>
      </w:r>
      <w:proofErr w:type="spellEnd"/>
      <w:r>
        <w:t xml:space="preserve"> zu </w:t>
      </w:r>
      <w:proofErr w:type="spellStart"/>
      <w:r>
        <w:t>lauffen</w:t>
      </w:r>
      <w:proofErr w:type="spellEnd"/>
      <w:r>
        <w:t xml:space="preserve">. In </w:t>
      </w:r>
      <w:proofErr w:type="spellStart"/>
      <w:r>
        <w:t>sunderheit</w:t>
      </w:r>
      <w:proofErr w:type="spellEnd"/>
      <w:r>
        <w:t xml:space="preserve">/ </w:t>
      </w:r>
      <w:proofErr w:type="spellStart"/>
      <w:r>
        <w:t>szo</w:t>
      </w:r>
      <w:proofErr w:type="spellEnd"/>
      <w:r>
        <w:t xml:space="preserve"> einem </w:t>
      </w:r>
      <w:proofErr w:type="spellStart"/>
      <w:r>
        <w:t>auffgelegt</w:t>
      </w:r>
      <w:proofErr w:type="spellEnd"/>
      <w:r>
        <w:t xml:space="preserve"> </w:t>
      </w:r>
      <w:proofErr w:type="spellStart"/>
      <w:r>
        <w:t>wurt</w:t>
      </w:r>
      <w:proofErr w:type="spellEnd"/>
      <w:r>
        <w:t xml:space="preserve">/ das er etwas wissen </w:t>
      </w:r>
      <w:proofErr w:type="spellStart"/>
      <w:r>
        <w:t>sol</w:t>
      </w:r>
      <w:proofErr w:type="spellEnd"/>
      <w:r>
        <w:t xml:space="preserve"> </w:t>
      </w:r>
      <w:proofErr w:type="spellStart"/>
      <w:r>
        <w:t>vnd</w:t>
      </w:r>
      <w:proofErr w:type="spellEnd"/>
      <w:r>
        <w:t xml:space="preserve"> </w:t>
      </w:r>
      <w:proofErr w:type="spellStart"/>
      <w:r>
        <w:t>musz</w:t>
      </w:r>
      <w:proofErr w:type="spellEnd"/>
      <w:r>
        <w:t xml:space="preserve">/ als in </w:t>
      </w:r>
      <w:proofErr w:type="spellStart"/>
      <w:r>
        <w:t>dissem</w:t>
      </w:r>
      <w:proofErr w:type="spellEnd"/>
      <w:r>
        <w:t xml:space="preserve"> </w:t>
      </w:r>
      <w:proofErr w:type="spellStart"/>
      <w:r>
        <w:t>val</w:t>
      </w:r>
      <w:proofErr w:type="spellEnd"/>
      <w:r>
        <w:t xml:space="preserve">/ do wir leer </w:t>
      </w:r>
      <w:proofErr w:type="spellStart"/>
      <w:r>
        <w:t>widderruffen</w:t>
      </w:r>
      <w:proofErr w:type="spellEnd"/>
      <w:r>
        <w:t xml:space="preserve"> sollen. Es ist auch </w:t>
      </w:r>
      <w:proofErr w:type="spellStart"/>
      <w:r>
        <w:t>nit</w:t>
      </w:r>
      <w:proofErr w:type="spellEnd"/>
      <w:r>
        <w:t xml:space="preserve"> </w:t>
      </w:r>
      <w:proofErr w:type="spellStart"/>
      <w:r>
        <w:t>genung</w:t>
      </w:r>
      <w:proofErr w:type="spellEnd"/>
      <w:r>
        <w:t xml:space="preserve">/ das einer ein </w:t>
      </w:r>
      <w:proofErr w:type="spellStart"/>
      <w:r>
        <w:t>gemeyn</w:t>
      </w:r>
      <w:proofErr w:type="spellEnd"/>
      <w:r>
        <w:t xml:space="preserve"> </w:t>
      </w:r>
      <w:proofErr w:type="spellStart"/>
      <w:r>
        <w:t>gerucht</w:t>
      </w:r>
      <w:proofErr w:type="spellEnd"/>
      <w:r>
        <w:t xml:space="preserve"> </w:t>
      </w:r>
      <w:proofErr w:type="spellStart"/>
      <w:r>
        <w:t>hort</w:t>
      </w:r>
      <w:proofErr w:type="spellEnd"/>
      <w:r>
        <w:t xml:space="preserve"> (wider der </w:t>
      </w:r>
      <w:proofErr w:type="spellStart"/>
      <w:r>
        <w:t>bapst</w:t>
      </w:r>
      <w:proofErr w:type="spellEnd"/>
      <w:r>
        <w:t xml:space="preserve"> </w:t>
      </w:r>
      <w:proofErr w:type="spellStart"/>
      <w:r>
        <w:t>vermeynt</w:t>
      </w:r>
      <w:proofErr w:type="spellEnd"/>
      <w:r>
        <w:t xml:space="preserve"> </w:t>
      </w:r>
      <w:proofErr w:type="spellStart"/>
      <w:r>
        <w:t>vnd</w:t>
      </w:r>
      <w:proofErr w:type="spellEnd"/>
      <w:r>
        <w:t xml:space="preserve"> </w:t>
      </w:r>
      <w:proofErr w:type="spellStart"/>
      <w:r>
        <w:t>furgibt</w:t>
      </w:r>
      <w:proofErr w:type="spellEnd"/>
      <w:r>
        <w:t xml:space="preserve">) </w:t>
      </w:r>
      <w:proofErr w:type="spellStart"/>
      <w:r>
        <w:t>dan</w:t>
      </w:r>
      <w:proofErr w:type="spellEnd"/>
      <w:r>
        <w:t xml:space="preserve"> </w:t>
      </w:r>
      <w:proofErr w:type="spellStart"/>
      <w:r>
        <w:t>ausz</w:t>
      </w:r>
      <w:proofErr w:type="spellEnd"/>
      <w:r>
        <w:t xml:space="preserve"> </w:t>
      </w:r>
      <w:proofErr w:type="spellStart"/>
      <w:r>
        <w:t>gemeynem</w:t>
      </w:r>
      <w:proofErr w:type="spellEnd"/>
      <w:r>
        <w:t xml:space="preserve"> </w:t>
      </w:r>
      <w:proofErr w:type="spellStart"/>
      <w:r>
        <w:t>geschrey</w:t>
      </w:r>
      <w:proofErr w:type="spellEnd"/>
      <w:r>
        <w:t xml:space="preserve"> </w:t>
      </w:r>
      <w:proofErr w:type="spellStart"/>
      <w:r>
        <w:t>kan</w:t>
      </w:r>
      <w:proofErr w:type="spellEnd"/>
      <w:r>
        <w:t xml:space="preserve"> keiner </w:t>
      </w:r>
      <w:proofErr w:type="spellStart"/>
      <w:r>
        <w:t>genuglich</w:t>
      </w:r>
      <w:proofErr w:type="spellEnd"/>
      <w:r>
        <w:t xml:space="preserve"> </w:t>
      </w:r>
      <w:proofErr w:type="spellStart"/>
      <w:r>
        <w:t>bericht</w:t>
      </w:r>
      <w:proofErr w:type="spellEnd"/>
      <w:r>
        <w:t xml:space="preserve"> werden/ was er widderreden </w:t>
      </w:r>
      <w:proofErr w:type="spellStart"/>
      <w:r>
        <w:t>sol</w:t>
      </w:r>
      <w:proofErr w:type="spellEnd"/>
      <w:r>
        <w:t xml:space="preserve">/ Der wegen hat der </w:t>
      </w:r>
      <w:proofErr w:type="spellStart"/>
      <w:r>
        <w:t>bapst</w:t>
      </w:r>
      <w:proofErr w:type="spellEnd"/>
      <w:r>
        <w:t xml:space="preserve"> </w:t>
      </w:r>
      <w:proofErr w:type="spellStart"/>
      <w:r>
        <w:t>hyrinne</w:t>
      </w:r>
      <w:proofErr w:type="spellEnd"/>
      <w:r>
        <w:t xml:space="preserve"> abermals mit </w:t>
      </w:r>
      <w:proofErr w:type="spellStart"/>
      <w:r>
        <w:t>gewalt</w:t>
      </w:r>
      <w:proofErr w:type="spellEnd"/>
      <w:r>
        <w:t xml:space="preserve">/ </w:t>
      </w:r>
      <w:proofErr w:type="spellStart"/>
      <w:r>
        <w:t>vnd</w:t>
      </w:r>
      <w:proofErr w:type="spellEnd"/>
      <w:r>
        <w:t xml:space="preserve"> </w:t>
      </w:r>
      <w:proofErr w:type="spellStart"/>
      <w:r>
        <w:t>vnrecht</w:t>
      </w:r>
      <w:proofErr w:type="spellEnd"/>
      <w:r>
        <w:t xml:space="preserve"> geschifft/ </w:t>
      </w:r>
      <w:proofErr w:type="spellStart"/>
      <w:r>
        <w:t>vnd</w:t>
      </w:r>
      <w:proofErr w:type="spellEnd"/>
      <w:r>
        <w:t xml:space="preserve"> die </w:t>
      </w:r>
      <w:proofErr w:type="spellStart"/>
      <w:r>
        <w:t>heylige</w:t>
      </w:r>
      <w:proofErr w:type="spellEnd"/>
      <w:r>
        <w:t xml:space="preserve"> </w:t>
      </w:r>
      <w:proofErr w:type="spellStart"/>
      <w:r>
        <w:t>schrifft</w:t>
      </w:r>
      <w:proofErr w:type="spellEnd"/>
      <w:r>
        <w:t xml:space="preserve"> in </w:t>
      </w:r>
      <w:proofErr w:type="spellStart"/>
      <w:r>
        <w:t>winckel</w:t>
      </w:r>
      <w:proofErr w:type="spellEnd"/>
      <w:r>
        <w:t xml:space="preserve"> gestellet. </w:t>
      </w:r>
    </w:p>
    <w:p w14:paraId="77145C12" w14:textId="77777777" w:rsidR="00412ECB" w:rsidRDefault="00412ECB" w:rsidP="00412ECB">
      <w:pPr>
        <w:pStyle w:val="StandardWeb"/>
      </w:pPr>
      <w:proofErr w:type="spellStart"/>
      <w:r>
        <w:t>Fur</w:t>
      </w:r>
      <w:proofErr w:type="spellEnd"/>
      <w:r>
        <w:t xml:space="preserve"> das </w:t>
      </w:r>
      <w:proofErr w:type="spellStart"/>
      <w:r>
        <w:t>letzt</w:t>
      </w:r>
      <w:proofErr w:type="spellEnd"/>
      <w:r>
        <w:t xml:space="preserve">/ weil sein </w:t>
      </w:r>
      <w:proofErr w:type="spellStart"/>
      <w:r>
        <w:t>heilickeit</w:t>
      </w:r>
      <w:proofErr w:type="spellEnd"/>
      <w:r>
        <w:t xml:space="preserve"> mein leer/ in </w:t>
      </w:r>
      <w:proofErr w:type="spellStart"/>
      <w:r>
        <w:t>etzlichen</w:t>
      </w:r>
      <w:proofErr w:type="spellEnd"/>
      <w:r>
        <w:t xml:space="preserve"> </w:t>
      </w:r>
      <w:proofErr w:type="spellStart"/>
      <w:r>
        <w:t>artickel</w:t>
      </w:r>
      <w:proofErr w:type="spellEnd"/>
      <w:r>
        <w:t xml:space="preserve">/ die ich zu </w:t>
      </w:r>
      <w:proofErr w:type="spellStart"/>
      <w:r>
        <w:t>Leyptzck</w:t>
      </w:r>
      <w:proofErr w:type="spellEnd"/>
      <w:r>
        <w:t xml:space="preserve"> </w:t>
      </w:r>
      <w:proofErr w:type="spellStart"/>
      <w:r>
        <w:t>disputirt</w:t>
      </w:r>
      <w:proofErr w:type="spellEnd"/>
      <w:r>
        <w:t xml:space="preserve">/ </w:t>
      </w:r>
      <w:proofErr w:type="spellStart"/>
      <w:r>
        <w:t>vnd</w:t>
      </w:r>
      <w:proofErr w:type="spellEnd"/>
      <w:r>
        <w:t xml:space="preserve"> sie nicht allein durch </w:t>
      </w:r>
      <w:proofErr w:type="spellStart"/>
      <w:r>
        <w:t>heylige</w:t>
      </w:r>
      <w:proofErr w:type="spellEnd"/>
      <w:r>
        <w:t xml:space="preserve"> </w:t>
      </w:r>
      <w:proofErr w:type="spellStart"/>
      <w:r>
        <w:t>schrifft</w:t>
      </w:r>
      <w:proofErr w:type="spellEnd"/>
      <w:r>
        <w:t xml:space="preserve">/ </w:t>
      </w:r>
      <w:proofErr w:type="spellStart"/>
      <w:r>
        <w:t>sunder</w:t>
      </w:r>
      <w:proofErr w:type="spellEnd"/>
      <w:r>
        <w:t xml:space="preserve"> auch durch Christliche </w:t>
      </w:r>
      <w:proofErr w:type="spellStart"/>
      <w:r>
        <w:t>Leren</w:t>
      </w:r>
      <w:proofErr w:type="spellEnd"/>
      <w:r>
        <w:t xml:space="preserve">/ </w:t>
      </w:r>
      <w:proofErr w:type="spellStart"/>
      <w:r>
        <w:t>Krigisch</w:t>
      </w:r>
      <w:proofErr w:type="spellEnd"/>
      <w:r>
        <w:t xml:space="preserve"> </w:t>
      </w:r>
      <w:proofErr w:type="spellStart"/>
      <w:r>
        <w:t>vnd</w:t>
      </w:r>
      <w:proofErr w:type="spellEnd"/>
      <w:r>
        <w:t xml:space="preserve"> Latinisch/ erhalten/ </w:t>
      </w:r>
      <w:proofErr w:type="spellStart"/>
      <w:r>
        <w:t>vnd</w:t>
      </w:r>
      <w:proofErr w:type="spellEnd"/>
      <w:r>
        <w:t xml:space="preserve"> durch </w:t>
      </w:r>
      <w:proofErr w:type="spellStart"/>
      <w:r>
        <w:t>lesung</w:t>
      </w:r>
      <w:proofErr w:type="spellEnd"/>
      <w:r>
        <w:t xml:space="preserve"> der </w:t>
      </w:r>
      <w:proofErr w:type="spellStart"/>
      <w:r>
        <w:t>bucher</w:t>
      </w:r>
      <w:proofErr w:type="spellEnd"/>
      <w:r>
        <w:t xml:space="preserve"> (damit alle </w:t>
      </w:r>
      <w:proofErr w:type="spellStart"/>
      <w:r>
        <w:t>arckgewanickeit</w:t>
      </w:r>
      <w:proofErr w:type="spellEnd"/>
      <w:r>
        <w:t xml:space="preserve"> </w:t>
      </w:r>
      <w:proofErr w:type="spellStart"/>
      <w:r>
        <w:t>vnd</w:t>
      </w:r>
      <w:proofErr w:type="spellEnd"/>
      <w:r>
        <w:t xml:space="preserve"> </w:t>
      </w:r>
      <w:proofErr w:type="spellStart"/>
      <w:r>
        <w:t>verdeigtickeit</w:t>
      </w:r>
      <w:proofErr w:type="spellEnd"/>
      <w:r>
        <w:t xml:space="preserve"> der </w:t>
      </w:r>
      <w:proofErr w:type="spellStart"/>
      <w:r>
        <w:t>ketzerey</w:t>
      </w:r>
      <w:proofErr w:type="spellEnd"/>
      <w:r>
        <w:t xml:space="preserve">/ </w:t>
      </w:r>
      <w:proofErr w:type="spellStart"/>
      <w:r>
        <w:t>zuuerhuten</w:t>
      </w:r>
      <w:proofErr w:type="spellEnd"/>
      <w:r>
        <w:t xml:space="preserve">/ </w:t>
      </w:r>
      <w:proofErr w:type="spellStart"/>
      <w:r>
        <w:t>gewappent</w:t>
      </w:r>
      <w:proofErr w:type="spellEnd"/>
      <w:r>
        <w:t xml:space="preserve">/ </w:t>
      </w:r>
      <w:proofErr w:type="spellStart"/>
      <w:r>
        <w:t>auff</w:t>
      </w:r>
      <w:proofErr w:type="spellEnd"/>
      <w:r>
        <w:t xml:space="preserve"> Doctor Johan </w:t>
      </w:r>
      <w:proofErr w:type="spellStart"/>
      <w:r>
        <w:t>heuchlersz</w:t>
      </w:r>
      <w:proofErr w:type="spellEnd"/>
      <w:r>
        <w:t xml:space="preserve"> von </w:t>
      </w:r>
      <w:proofErr w:type="spellStart"/>
      <w:r>
        <w:t>Beckendorff</w:t>
      </w:r>
      <w:proofErr w:type="spellEnd"/>
      <w:r>
        <w:t xml:space="preserve">/ </w:t>
      </w:r>
      <w:proofErr w:type="spellStart"/>
      <w:r>
        <w:t>vnwarhafftigs</w:t>
      </w:r>
      <w:proofErr w:type="spellEnd"/>
      <w:r>
        <w:t xml:space="preserve"> </w:t>
      </w:r>
      <w:proofErr w:type="spellStart"/>
      <w:r>
        <w:t>vnd</w:t>
      </w:r>
      <w:proofErr w:type="spellEnd"/>
      <w:r>
        <w:t xml:space="preserve"> </w:t>
      </w:r>
      <w:proofErr w:type="spellStart"/>
      <w:r>
        <w:t>ploß</w:t>
      </w:r>
      <w:proofErr w:type="spellEnd"/>
      <w:r>
        <w:t xml:space="preserve"> angeben </w:t>
      </w:r>
      <w:proofErr w:type="spellStart"/>
      <w:r>
        <w:t>vnd</w:t>
      </w:r>
      <w:proofErr w:type="spellEnd"/>
      <w:r>
        <w:t xml:space="preserve"> </w:t>
      </w:r>
      <w:proofErr w:type="spellStart"/>
      <w:r>
        <w:t>furbrengen</w:t>
      </w:r>
      <w:proofErr w:type="spellEnd"/>
      <w:r>
        <w:t xml:space="preserve">/ als </w:t>
      </w:r>
      <w:proofErr w:type="spellStart"/>
      <w:r>
        <w:t>ketzrisch</w:t>
      </w:r>
      <w:proofErr w:type="spellEnd"/>
      <w:r>
        <w:t xml:space="preserve"> </w:t>
      </w:r>
      <w:proofErr w:type="spellStart"/>
      <w:r>
        <w:t>odder</w:t>
      </w:r>
      <w:proofErr w:type="spellEnd"/>
      <w:r>
        <w:t xml:space="preserve"> </w:t>
      </w:r>
      <w:proofErr w:type="spellStart"/>
      <w:r>
        <w:t>Christenlichem</w:t>
      </w:r>
      <w:proofErr w:type="spellEnd"/>
      <w:r>
        <w:t xml:space="preserve"> </w:t>
      </w:r>
      <w:proofErr w:type="spellStart"/>
      <w:r>
        <w:t>heyl</w:t>
      </w:r>
      <w:proofErr w:type="spellEnd"/>
      <w:r>
        <w:t xml:space="preserve"> </w:t>
      </w:r>
      <w:proofErr w:type="spellStart"/>
      <w:r>
        <w:t>schedlich</w:t>
      </w:r>
      <w:proofErr w:type="spellEnd"/>
      <w:r>
        <w:t xml:space="preserve"> </w:t>
      </w:r>
      <w:proofErr w:type="spellStart"/>
      <w:r>
        <w:t>geurteylt</w:t>
      </w:r>
      <w:proofErr w:type="spellEnd"/>
      <w:r>
        <w:t xml:space="preserve">/ </w:t>
      </w:r>
      <w:proofErr w:type="spellStart"/>
      <w:r>
        <w:t>vnd</w:t>
      </w:r>
      <w:proofErr w:type="spellEnd"/>
      <w:r>
        <w:t xml:space="preserve"> </w:t>
      </w:r>
      <w:proofErr w:type="spellStart"/>
      <w:r>
        <w:t>wil</w:t>
      </w:r>
      <w:proofErr w:type="spellEnd"/>
      <w:r>
        <w:t xml:space="preserve"> mich dringen </w:t>
      </w:r>
      <w:proofErr w:type="spellStart"/>
      <w:r>
        <w:t>vnd</w:t>
      </w:r>
      <w:proofErr w:type="spellEnd"/>
      <w:r>
        <w:t xml:space="preserve"> zwingen/ die selbe </w:t>
      </w:r>
      <w:proofErr w:type="spellStart"/>
      <w:r>
        <w:t>zuwidderruffen</w:t>
      </w:r>
      <w:proofErr w:type="spellEnd"/>
      <w:r>
        <w:t xml:space="preserve"> </w:t>
      </w:r>
      <w:proofErr w:type="spellStart"/>
      <w:r>
        <w:t>vnd</w:t>
      </w:r>
      <w:proofErr w:type="spellEnd"/>
      <w:r>
        <w:t xml:space="preserve"> </w:t>
      </w:r>
      <w:proofErr w:type="spellStart"/>
      <w:r>
        <w:t>vorleucken</w:t>
      </w:r>
      <w:proofErr w:type="spellEnd"/>
      <w:r>
        <w:t xml:space="preserve">/ wie er auch </w:t>
      </w:r>
      <w:proofErr w:type="spellStart"/>
      <w:r>
        <w:t>dan</w:t>
      </w:r>
      <w:proofErr w:type="spellEnd"/>
      <w:r>
        <w:t xml:space="preserve"> mich </w:t>
      </w:r>
      <w:proofErr w:type="spellStart"/>
      <w:r>
        <w:t>bedreyt</w:t>
      </w:r>
      <w:proofErr w:type="spellEnd"/>
      <w:r>
        <w:t xml:space="preserve">/ dring </w:t>
      </w:r>
      <w:proofErr w:type="spellStart"/>
      <w:r>
        <w:t>vnd</w:t>
      </w:r>
      <w:proofErr w:type="spellEnd"/>
      <w:r>
        <w:t xml:space="preserve"> zwingt. Sage ich/ </w:t>
      </w:r>
      <w:proofErr w:type="spellStart"/>
      <w:r>
        <w:t>vnd</w:t>
      </w:r>
      <w:proofErr w:type="spellEnd"/>
      <w:r>
        <w:t xml:space="preserve"> </w:t>
      </w:r>
      <w:proofErr w:type="spellStart"/>
      <w:r>
        <w:t>sprech</w:t>
      </w:r>
      <w:proofErr w:type="spellEnd"/>
      <w:r>
        <w:t xml:space="preserve"> </w:t>
      </w:r>
      <w:proofErr w:type="spellStart"/>
      <w:r>
        <w:t>darkegen</w:t>
      </w:r>
      <w:proofErr w:type="spellEnd"/>
      <w:r>
        <w:t xml:space="preserve">/ das ich die </w:t>
      </w:r>
      <w:proofErr w:type="spellStart"/>
      <w:r>
        <w:t>selbenn</w:t>
      </w:r>
      <w:proofErr w:type="spellEnd"/>
      <w:r>
        <w:t xml:space="preserve"> </w:t>
      </w:r>
      <w:proofErr w:type="spellStart"/>
      <w:r>
        <w:t>artickel</w:t>
      </w:r>
      <w:proofErr w:type="spellEnd"/>
      <w:r>
        <w:t xml:space="preserve"> in beyden </w:t>
      </w:r>
      <w:proofErr w:type="spellStart"/>
      <w:r>
        <w:t>testamenten</w:t>
      </w:r>
      <w:proofErr w:type="spellEnd"/>
      <w:r>
        <w:t xml:space="preserve">/ altem </w:t>
      </w:r>
      <w:proofErr w:type="spellStart"/>
      <w:r>
        <w:t>vnd</w:t>
      </w:r>
      <w:proofErr w:type="spellEnd"/>
      <w:r>
        <w:t xml:space="preserve"> </w:t>
      </w:r>
      <w:proofErr w:type="spellStart"/>
      <w:r>
        <w:t>newen</w:t>
      </w:r>
      <w:proofErr w:type="spellEnd"/>
      <w:r>
        <w:t xml:space="preserve"> </w:t>
      </w:r>
      <w:proofErr w:type="spellStart"/>
      <w:r>
        <w:t>heyliger</w:t>
      </w:r>
      <w:proofErr w:type="spellEnd"/>
      <w:r>
        <w:t xml:space="preserve"> </w:t>
      </w:r>
      <w:proofErr w:type="spellStart"/>
      <w:r>
        <w:t>biblica</w:t>
      </w:r>
      <w:proofErr w:type="spellEnd"/>
      <w:r>
        <w:t xml:space="preserve">/ </w:t>
      </w:r>
      <w:proofErr w:type="spellStart"/>
      <w:r>
        <w:t>dartzu</w:t>
      </w:r>
      <w:proofErr w:type="spellEnd"/>
      <w:r>
        <w:t xml:space="preserve"> in den </w:t>
      </w:r>
      <w:proofErr w:type="spellStart"/>
      <w:r>
        <w:t>heyligen</w:t>
      </w:r>
      <w:proofErr w:type="spellEnd"/>
      <w:r>
        <w:t xml:space="preserve"> Christlichen </w:t>
      </w:r>
      <w:proofErr w:type="spellStart"/>
      <w:r>
        <w:t>leren</w:t>
      </w:r>
      <w:proofErr w:type="spellEnd"/>
      <w:r>
        <w:t xml:space="preserve">/ mit </w:t>
      </w:r>
      <w:proofErr w:type="spellStart"/>
      <w:r>
        <w:t>wortten</w:t>
      </w:r>
      <w:proofErr w:type="spellEnd"/>
      <w:r>
        <w:t xml:space="preserve"> oder </w:t>
      </w:r>
      <w:proofErr w:type="spellStart"/>
      <w:r>
        <w:t>sententzen</w:t>
      </w:r>
      <w:proofErr w:type="spellEnd"/>
      <w:r>
        <w:t xml:space="preserve"> (noch </w:t>
      </w:r>
      <w:proofErr w:type="spellStart"/>
      <w:r>
        <w:t>auff</w:t>
      </w:r>
      <w:proofErr w:type="spellEnd"/>
      <w:r>
        <w:t xml:space="preserve"> den heutigen tag) </w:t>
      </w:r>
      <w:proofErr w:type="spellStart"/>
      <w:r>
        <w:t>weyszen</w:t>
      </w:r>
      <w:proofErr w:type="spellEnd"/>
      <w:r>
        <w:t xml:space="preserve"> </w:t>
      </w:r>
      <w:proofErr w:type="spellStart"/>
      <w:r>
        <w:t>vnd</w:t>
      </w:r>
      <w:proofErr w:type="spellEnd"/>
      <w:r>
        <w:t xml:space="preserve"> </w:t>
      </w:r>
      <w:proofErr w:type="spellStart"/>
      <w:r>
        <w:t>zeygen</w:t>
      </w:r>
      <w:proofErr w:type="spellEnd"/>
      <w:r>
        <w:t xml:space="preserve"> </w:t>
      </w:r>
      <w:proofErr w:type="spellStart"/>
      <w:r>
        <w:t>wil</w:t>
      </w:r>
      <w:proofErr w:type="spellEnd"/>
      <w:r>
        <w:t xml:space="preserve">/ </w:t>
      </w:r>
      <w:proofErr w:type="spellStart"/>
      <w:r>
        <w:t>szo</w:t>
      </w:r>
      <w:proofErr w:type="spellEnd"/>
      <w:r>
        <w:t xml:space="preserve"> von </w:t>
      </w:r>
      <w:proofErr w:type="spellStart"/>
      <w:r>
        <w:t>yemandts</w:t>
      </w:r>
      <w:proofErr w:type="spellEnd"/>
      <w:r>
        <w:t xml:space="preserve"> gesagt </w:t>
      </w:r>
      <w:proofErr w:type="spellStart"/>
      <w:r>
        <w:t>wurt</w:t>
      </w:r>
      <w:proofErr w:type="spellEnd"/>
      <w:r>
        <w:t xml:space="preserve">/ das ich solche </w:t>
      </w:r>
      <w:proofErr w:type="spellStart"/>
      <w:r>
        <w:t>artickel</w:t>
      </w:r>
      <w:proofErr w:type="spellEnd"/>
      <w:r>
        <w:t xml:space="preserve"> </w:t>
      </w:r>
      <w:proofErr w:type="spellStart"/>
      <w:r>
        <w:t>nit</w:t>
      </w:r>
      <w:proofErr w:type="spellEnd"/>
      <w:r>
        <w:t xml:space="preserve"> </w:t>
      </w:r>
      <w:proofErr w:type="spellStart"/>
      <w:r>
        <w:t>gnugsam</w:t>
      </w:r>
      <w:proofErr w:type="spellEnd"/>
      <w:r>
        <w:t xml:space="preserve"> in </w:t>
      </w:r>
      <w:proofErr w:type="spellStart"/>
      <w:r>
        <w:t>meynen</w:t>
      </w:r>
      <w:proofErr w:type="spellEnd"/>
      <w:r>
        <w:t xml:space="preserve"> </w:t>
      </w:r>
      <w:proofErr w:type="spellStart"/>
      <w:r>
        <w:t>buchlin</w:t>
      </w:r>
      <w:proofErr w:type="spellEnd"/>
      <w:r>
        <w:t xml:space="preserve"> </w:t>
      </w:r>
      <w:proofErr w:type="spellStart"/>
      <w:r>
        <w:t>befestigethet</w:t>
      </w:r>
      <w:proofErr w:type="spellEnd"/>
      <w:r>
        <w:t xml:space="preserve">/ </w:t>
      </w:r>
      <w:proofErr w:type="spellStart"/>
      <w:r>
        <w:t>vnd</w:t>
      </w:r>
      <w:proofErr w:type="spellEnd"/>
      <w:r>
        <w:t xml:space="preserve"> </w:t>
      </w:r>
      <w:proofErr w:type="spellStart"/>
      <w:r>
        <w:t>wil</w:t>
      </w:r>
      <w:proofErr w:type="spellEnd"/>
      <w:r>
        <w:t xml:space="preserve"> den </w:t>
      </w:r>
      <w:proofErr w:type="spellStart"/>
      <w:r>
        <w:t>bapst</w:t>
      </w:r>
      <w:proofErr w:type="spellEnd"/>
      <w:r>
        <w:t xml:space="preserve"> </w:t>
      </w:r>
      <w:proofErr w:type="spellStart"/>
      <w:r>
        <w:t>vnd</w:t>
      </w:r>
      <w:proofErr w:type="spellEnd"/>
      <w:r>
        <w:t xml:space="preserve"> anderen ein </w:t>
      </w:r>
      <w:proofErr w:type="spellStart"/>
      <w:r>
        <w:t>erbarlich</w:t>
      </w:r>
      <w:proofErr w:type="spellEnd"/>
      <w:r>
        <w:t xml:space="preserve">/ redlich </w:t>
      </w:r>
      <w:proofErr w:type="spellStart"/>
      <w:r>
        <w:t>vnd</w:t>
      </w:r>
      <w:proofErr w:type="spellEnd"/>
      <w:r>
        <w:t xml:space="preserve"> Christlich </w:t>
      </w:r>
      <w:proofErr w:type="spellStart"/>
      <w:r>
        <w:t>bericht</w:t>
      </w:r>
      <w:proofErr w:type="spellEnd"/>
      <w:r>
        <w:t xml:space="preserve"> </w:t>
      </w:r>
      <w:proofErr w:type="spellStart"/>
      <w:r>
        <w:t>thuen</w:t>
      </w:r>
      <w:proofErr w:type="spellEnd"/>
      <w:r>
        <w:t xml:space="preserve">/ oder von </w:t>
      </w:r>
      <w:proofErr w:type="spellStart"/>
      <w:r>
        <w:t>yhm</w:t>
      </w:r>
      <w:proofErr w:type="spellEnd"/>
      <w:r>
        <w:t xml:space="preserve"> </w:t>
      </w:r>
      <w:proofErr w:type="spellStart"/>
      <w:r>
        <w:t>vnd</w:t>
      </w:r>
      <w:proofErr w:type="spellEnd"/>
      <w:r>
        <w:t xml:space="preserve"> anderen </w:t>
      </w:r>
      <w:proofErr w:type="spellStart"/>
      <w:r>
        <w:t>gewertig</w:t>
      </w:r>
      <w:proofErr w:type="spellEnd"/>
      <w:r>
        <w:t xml:space="preserve"> sein/ </w:t>
      </w:r>
      <w:proofErr w:type="spellStart"/>
      <w:r>
        <w:t>vnd</w:t>
      </w:r>
      <w:proofErr w:type="spellEnd"/>
      <w:r>
        <w:t xml:space="preserve"> </w:t>
      </w:r>
      <w:proofErr w:type="spellStart"/>
      <w:r>
        <w:t>begeren</w:t>
      </w:r>
      <w:proofErr w:type="spellEnd"/>
      <w:r>
        <w:t xml:space="preserve"> das sie mich mit </w:t>
      </w:r>
      <w:proofErr w:type="spellStart"/>
      <w:r>
        <w:t>heylsamer</w:t>
      </w:r>
      <w:proofErr w:type="spellEnd"/>
      <w:r>
        <w:t xml:space="preserve"> </w:t>
      </w:r>
      <w:proofErr w:type="spellStart"/>
      <w:r>
        <w:t>schrifft</w:t>
      </w:r>
      <w:proofErr w:type="spellEnd"/>
      <w:r>
        <w:t xml:space="preserve">/ das anders </w:t>
      </w:r>
      <w:proofErr w:type="spellStart"/>
      <w:r>
        <w:t>sol</w:t>
      </w:r>
      <w:proofErr w:type="spellEnd"/>
      <w:r>
        <w:t xml:space="preserve"> </w:t>
      </w:r>
      <w:proofErr w:type="spellStart"/>
      <w:r>
        <w:t>gelert</w:t>
      </w:r>
      <w:proofErr w:type="spellEnd"/>
      <w:r>
        <w:t xml:space="preserve"> werden/ </w:t>
      </w:r>
      <w:proofErr w:type="spellStart"/>
      <w:r>
        <w:t>dan</w:t>
      </w:r>
      <w:proofErr w:type="spellEnd"/>
      <w:r>
        <w:t xml:space="preserve"> ich </w:t>
      </w:r>
      <w:proofErr w:type="spellStart"/>
      <w:r>
        <w:t>gelert</w:t>
      </w:r>
      <w:proofErr w:type="spellEnd"/>
      <w:r>
        <w:t xml:space="preserve"> hab </w:t>
      </w:r>
      <w:proofErr w:type="spellStart"/>
      <w:r>
        <w:t>vnd</w:t>
      </w:r>
      <w:proofErr w:type="spellEnd"/>
      <w:r>
        <w:t xml:space="preserve"> hoff </w:t>
      </w:r>
      <w:proofErr w:type="spellStart"/>
      <w:r>
        <w:t>bepstliche</w:t>
      </w:r>
      <w:proofErr w:type="spellEnd"/>
      <w:r>
        <w:t xml:space="preserve"> </w:t>
      </w:r>
      <w:proofErr w:type="spellStart"/>
      <w:r>
        <w:t>heylickeit</w:t>
      </w:r>
      <w:proofErr w:type="spellEnd"/>
      <w:r>
        <w:t xml:space="preserve"> </w:t>
      </w:r>
      <w:proofErr w:type="spellStart"/>
      <w:r>
        <w:t>sol</w:t>
      </w:r>
      <w:proofErr w:type="spellEnd"/>
      <w:r>
        <w:t xml:space="preserve"> abstellen </w:t>
      </w:r>
      <w:proofErr w:type="spellStart"/>
      <w:r>
        <w:t>vnd</w:t>
      </w:r>
      <w:proofErr w:type="spellEnd"/>
      <w:r>
        <w:t xml:space="preserve"> </w:t>
      </w:r>
      <w:proofErr w:type="spellStart"/>
      <w:r>
        <w:t>auffhoren</w:t>
      </w:r>
      <w:proofErr w:type="spellEnd"/>
      <w:r>
        <w:t xml:space="preserve"> mich </w:t>
      </w:r>
      <w:proofErr w:type="spellStart"/>
      <w:r>
        <w:t>zudringen</w:t>
      </w:r>
      <w:proofErr w:type="spellEnd"/>
      <w:r>
        <w:t xml:space="preserve">/ die </w:t>
      </w:r>
      <w:proofErr w:type="spellStart"/>
      <w:r>
        <w:t>artickel</w:t>
      </w:r>
      <w:proofErr w:type="spellEnd"/>
      <w:r>
        <w:t xml:space="preserve"> </w:t>
      </w:r>
      <w:proofErr w:type="spellStart"/>
      <w:r>
        <w:t>zuwiderruffen</w:t>
      </w:r>
      <w:proofErr w:type="spellEnd"/>
      <w:r>
        <w:t xml:space="preserve">/ </w:t>
      </w:r>
      <w:proofErr w:type="spellStart"/>
      <w:r>
        <w:t>vnd</w:t>
      </w:r>
      <w:proofErr w:type="spellEnd"/>
      <w:r>
        <w:t xml:space="preserve"> </w:t>
      </w:r>
      <w:proofErr w:type="spellStart"/>
      <w:r>
        <w:t>abtzuschweren</w:t>
      </w:r>
      <w:proofErr w:type="spellEnd"/>
      <w:r>
        <w:t xml:space="preserve">/ die vor </w:t>
      </w:r>
      <w:proofErr w:type="spellStart"/>
      <w:r>
        <w:t>vnnd</w:t>
      </w:r>
      <w:proofErr w:type="spellEnd"/>
      <w:r>
        <w:t xml:space="preserve"> nach Christi </w:t>
      </w:r>
      <w:proofErr w:type="spellStart"/>
      <w:r>
        <w:t>gepurt</w:t>
      </w:r>
      <w:proofErr w:type="spellEnd"/>
      <w:r>
        <w:t xml:space="preserve">/ als Christliche leer/ durch Augustinum/ </w:t>
      </w:r>
      <w:proofErr w:type="spellStart"/>
      <w:r>
        <w:t>Hieronymum</w:t>
      </w:r>
      <w:proofErr w:type="spellEnd"/>
      <w:r>
        <w:t xml:space="preserve">/ </w:t>
      </w:r>
      <w:proofErr w:type="spellStart"/>
      <w:r>
        <w:t>Ambrosium</w:t>
      </w:r>
      <w:proofErr w:type="spellEnd"/>
      <w:r>
        <w:t xml:space="preserve">/ </w:t>
      </w:r>
      <w:proofErr w:type="spellStart"/>
      <w:r>
        <w:t>Gregorium</w:t>
      </w:r>
      <w:proofErr w:type="spellEnd"/>
      <w:r>
        <w:t xml:space="preserve">/ </w:t>
      </w:r>
      <w:proofErr w:type="spellStart"/>
      <w:r>
        <w:t>Cyprianum</w:t>
      </w:r>
      <w:proofErr w:type="spellEnd"/>
      <w:r>
        <w:t xml:space="preserve"> </w:t>
      </w:r>
      <w:proofErr w:type="spellStart"/>
      <w:r>
        <w:t>vnd</w:t>
      </w:r>
      <w:proofErr w:type="spellEnd"/>
      <w:r>
        <w:t xml:space="preserve"> der gleichen/ vor </w:t>
      </w:r>
      <w:proofErr w:type="spellStart"/>
      <w:r>
        <w:t>ivl</w:t>
      </w:r>
      <w:proofErr w:type="spellEnd"/>
      <w:r>
        <w:t xml:space="preserve"> hundert </w:t>
      </w:r>
      <w:proofErr w:type="spellStart"/>
      <w:r>
        <w:t>iaren</w:t>
      </w:r>
      <w:proofErr w:type="spellEnd"/>
      <w:r>
        <w:t xml:space="preserve"> angenommen/ </w:t>
      </w:r>
      <w:proofErr w:type="spellStart"/>
      <w:r>
        <w:t>vnd</w:t>
      </w:r>
      <w:proofErr w:type="spellEnd"/>
      <w:r>
        <w:t xml:space="preserve"> </w:t>
      </w:r>
      <w:proofErr w:type="spellStart"/>
      <w:r>
        <w:t>widder</w:t>
      </w:r>
      <w:proofErr w:type="spellEnd"/>
      <w:r>
        <w:t xml:space="preserve"> die </w:t>
      </w:r>
      <w:proofErr w:type="spellStart"/>
      <w:r>
        <w:t>ketzer</w:t>
      </w:r>
      <w:proofErr w:type="spellEnd"/>
      <w:r>
        <w:t xml:space="preserve"> </w:t>
      </w:r>
      <w:proofErr w:type="spellStart"/>
      <w:r>
        <w:t>vordeyget</w:t>
      </w:r>
      <w:proofErr w:type="spellEnd"/>
      <w:r>
        <w:t xml:space="preserve">/ </w:t>
      </w:r>
      <w:proofErr w:type="spellStart"/>
      <w:r>
        <w:t>vnd</w:t>
      </w:r>
      <w:proofErr w:type="spellEnd"/>
      <w:r>
        <w:t xml:space="preserve"> </w:t>
      </w:r>
      <w:proofErr w:type="spellStart"/>
      <w:r>
        <w:t>yhe</w:t>
      </w:r>
      <w:proofErr w:type="spellEnd"/>
      <w:r>
        <w:t xml:space="preserve"> </w:t>
      </w:r>
      <w:proofErr w:type="spellStart"/>
      <w:r>
        <w:t>allewegen</w:t>
      </w:r>
      <w:proofErr w:type="spellEnd"/>
      <w:r>
        <w:t xml:space="preserve"> als </w:t>
      </w:r>
      <w:proofErr w:type="spellStart"/>
      <w:r>
        <w:t>gotlich</w:t>
      </w:r>
      <w:proofErr w:type="spellEnd"/>
      <w:r>
        <w:t xml:space="preserve"> leer </w:t>
      </w:r>
      <w:proofErr w:type="spellStart"/>
      <w:r>
        <w:t>geert</w:t>
      </w:r>
      <w:proofErr w:type="spellEnd"/>
      <w:r>
        <w:t xml:space="preserve"> </w:t>
      </w:r>
      <w:proofErr w:type="spellStart"/>
      <w:r>
        <w:t>vnd</w:t>
      </w:r>
      <w:proofErr w:type="spellEnd"/>
      <w:r>
        <w:t xml:space="preserve"> </w:t>
      </w:r>
      <w:proofErr w:type="spellStart"/>
      <w:r>
        <w:t>gefeyert</w:t>
      </w:r>
      <w:proofErr w:type="spellEnd"/>
      <w:r>
        <w:t xml:space="preserve">/ die auch </w:t>
      </w:r>
      <w:proofErr w:type="spellStart"/>
      <w:r>
        <w:t>niemandts</w:t>
      </w:r>
      <w:proofErr w:type="spellEnd"/>
      <w:r>
        <w:t xml:space="preserve"> </w:t>
      </w:r>
      <w:proofErr w:type="spellStart"/>
      <w:r>
        <w:t>dan</w:t>
      </w:r>
      <w:proofErr w:type="spellEnd"/>
      <w:r>
        <w:t xml:space="preserve"> ketzerisch </w:t>
      </w:r>
      <w:proofErr w:type="spellStart"/>
      <w:r>
        <w:t>bubenn</w:t>
      </w:r>
      <w:proofErr w:type="spellEnd"/>
      <w:r>
        <w:t xml:space="preserve"> </w:t>
      </w:r>
      <w:proofErr w:type="spellStart"/>
      <w:r>
        <w:t>verworffen</w:t>
      </w:r>
      <w:proofErr w:type="spellEnd"/>
      <w:r>
        <w:t xml:space="preserve"> haben. Ich hoff doch der Bapst </w:t>
      </w:r>
      <w:proofErr w:type="spellStart"/>
      <w:r>
        <w:t>sol</w:t>
      </w:r>
      <w:proofErr w:type="spellEnd"/>
      <w:r>
        <w:t xml:space="preserve"> sein/ </w:t>
      </w:r>
      <w:proofErr w:type="spellStart"/>
      <w:r>
        <w:t>eygen</w:t>
      </w:r>
      <w:proofErr w:type="spellEnd"/>
      <w:r>
        <w:t xml:space="preserve"> ehr </w:t>
      </w:r>
      <w:proofErr w:type="spellStart"/>
      <w:r>
        <w:t>vnd</w:t>
      </w:r>
      <w:proofErr w:type="spellEnd"/>
      <w:r>
        <w:t xml:space="preserve"> </w:t>
      </w:r>
      <w:proofErr w:type="spellStart"/>
      <w:r>
        <w:t>gottis</w:t>
      </w:r>
      <w:proofErr w:type="spellEnd"/>
      <w:r>
        <w:t xml:space="preserve"> lob betrachten. </w:t>
      </w:r>
    </w:p>
    <w:p w14:paraId="631D13A6" w14:textId="77777777" w:rsidR="00412ECB" w:rsidRDefault="00412ECB" w:rsidP="00412ECB">
      <w:pPr>
        <w:pStyle w:val="StandardWeb"/>
      </w:pPr>
      <w:r>
        <w:t xml:space="preserve">Wie aber der </w:t>
      </w:r>
      <w:proofErr w:type="spellStart"/>
      <w:r>
        <w:t>bapst</w:t>
      </w:r>
      <w:proofErr w:type="spellEnd"/>
      <w:r>
        <w:t xml:space="preserve"> mein </w:t>
      </w:r>
      <w:proofErr w:type="spellStart"/>
      <w:r>
        <w:t>erbietung</w:t>
      </w:r>
      <w:proofErr w:type="spellEnd"/>
      <w:r>
        <w:t xml:space="preserve"> </w:t>
      </w:r>
      <w:proofErr w:type="spellStart"/>
      <w:r>
        <w:t>vnd</w:t>
      </w:r>
      <w:proofErr w:type="spellEnd"/>
      <w:r>
        <w:t xml:space="preserve"> </w:t>
      </w:r>
      <w:proofErr w:type="spellStart"/>
      <w:r>
        <w:t>bedingung</w:t>
      </w:r>
      <w:proofErr w:type="spellEnd"/>
      <w:r>
        <w:t xml:space="preserve">/ </w:t>
      </w:r>
      <w:proofErr w:type="spellStart"/>
      <w:r>
        <w:t>dartzu</w:t>
      </w:r>
      <w:proofErr w:type="spellEnd"/>
      <w:r>
        <w:t xml:space="preserve"> die ehr </w:t>
      </w:r>
      <w:proofErr w:type="spellStart"/>
      <w:r>
        <w:t>seynis</w:t>
      </w:r>
      <w:proofErr w:type="spellEnd"/>
      <w:r>
        <w:t xml:space="preserve"> </w:t>
      </w:r>
      <w:proofErr w:type="spellStart"/>
      <w:r>
        <w:t>eygen</w:t>
      </w:r>
      <w:proofErr w:type="spellEnd"/>
      <w:r>
        <w:t xml:space="preserve"> </w:t>
      </w:r>
      <w:proofErr w:type="spellStart"/>
      <w:r>
        <w:t>ampts</w:t>
      </w:r>
      <w:proofErr w:type="spellEnd"/>
      <w:r>
        <w:t xml:space="preserve"> verachten/ </w:t>
      </w:r>
      <w:proofErr w:type="spellStart"/>
      <w:r>
        <w:t>vnd</w:t>
      </w:r>
      <w:proofErr w:type="spellEnd"/>
      <w:r>
        <w:t xml:space="preserve"> mich also/ wie </w:t>
      </w:r>
      <w:proofErr w:type="spellStart"/>
      <w:r>
        <w:t>obvermelt</w:t>
      </w:r>
      <w:proofErr w:type="spellEnd"/>
      <w:r>
        <w:t xml:space="preserve">/ </w:t>
      </w:r>
      <w:proofErr w:type="spellStart"/>
      <w:r>
        <w:t>belestigen</w:t>
      </w:r>
      <w:proofErr w:type="spellEnd"/>
      <w:r>
        <w:t xml:space="preserve"> </w:t>
      </w:r>
      <w:proofErr w:type="spellStart"/>
      <w:r>
        <w:t>vnd</w:t>
      </w:r>
      <w:proofErr w:type="spellEnd"/>
      <w:r>
        <w:t xml:space="preserve"> beschweren/ dringen </w:t>
      </w:r>
      <w:proofErr w:type="spellStart"/>
      <w:r>
        <w:t>vnd</w:t>
      </w:r>
      <w:proofErr w:type="spellEnd"/>
      <w:r>
        <w:t xml:space="preserve"> zwingen </w:t>
      </w:r>
      <w:proofErr w:type="spellStart"/>
      <w:r>
        <w:t>wolt</w:t>
      </w:r>
      <w:proofErr w:type="spellEnd"/>
      <w:r>
        <w:t xml:space="preserve">/ </w:t>
      </w:r>
      <w:proofErr w:type="spellStart"/>
      <w:r>
        <w:t>szo</w:t>
      </w:r>
      <w:proofErr w:type="spellEnd"/>
      <w:r>
        <w:t xml:space="preserve"> </w:t>
      </w:r>
      <w:proofErr w:type="spellStart"/>
      <w:r>
        <w:t>weysz</w:t>
      </w:r>
      <w:proofErr w:type="spellEnd"/>
      <w:r>
        <w:t xml:space="preserve"> ich mich </w:t>
      </w:r>
      <w:proofErr w:type="spellStart"/>
      <w:r>
        <w:t>vnd</w:t>
      </w:r>
      <w:proofErr w:type="spellEnd"/>
      <w:r>
        <w:t xml:space="preserve"> mein </w:t>
      </w:r>
      <w:proofErr w:type="spellStart"/>
      <w:r>
        <w:t>gerechtickeit</w:t>
      </w:r>
      <w:proofErr w:type="spellEnd"/>
      <w:r>
        <w:t xml:space="preserve"> beschwert </w:t>
      </w:r>
      <w:proofErr w:type="spellStart"/>
      <w:r>
        <w:t>vnd</w:t>
      </w:r>
      <w:proofErr w:type="spellEnd"/>
      <w:r>
        <w:t xml:space="preserve"> </w:t>
      </w:r>
      <w:proofErr w:type="spellStart"/>
      <w:r>
        <w:t>hert</w:t>
      </w:r>
      <w:proofErr w:type="spellEnd"/>
      <w:r>
        <w:t xml:space="preserve"> verletzt/ </w:t>
      </w:r>
      <w:proofErr w:type="spellStart"/>
      <w:r>
        <w:t>vnd</w:t>
      </w:r>
      <w:proofErr w:type="spellEnd"/>
      <w:r>
        <w:t xml:space="preserve"> bin </w:t>
      </w:r>
      <w:proofErr w:type="spellStart"/>
      <w:r>
        <w:t>alszo</w:t>
      </w:r>
      <w:proofErr w:type="spellEnd"/>
      <w:r>
        <w:t xml:space="preserve"> zu </w:t>
      </w:r>
      <w:proofErr w:type="spellStart"/>
      <w:r>
        <w:t>appelliren</w:t>
      </w:r>
      <w:proofErr w:type="spellEnd"/>
      <w:r>
        <w:t xml:space="preserve">/ </w:t>
      </w:r>
      <w:proofErr w:type="spellStart"/>
      <w:r>
        <w:t>vilfeltig</w:t>
      </w:r>
      <w:proofErr w:type="spellEnd"/>
      <w:r>
        <w:t xml:space="preserve"> </w:t>
      </w:r>
      <w:proofErr w:type="spellStart"/>
      <w:r>
        <w:t>benotiget</w:t>
      </w:r>
      <w:proofErr w:type="spellEnd"/>
      <w:r>
        <w:t xml:space="preserve">. </w:t>
      </w:r>
    </w:p>
    <w:p w14:paraId="6D87C3E8" w14:textId="77777777" w:rsidR="00412ECB" w:rsidRDefault="00412ECB" w:rsidP="00412ECB">
      <w:pPr>
        <w:pStyle w:val="StandardWeb"/>
      </w:pPr>
      <w:r>
        <w:t xml:space="preserve">Derwegen </w:t>
      </w:r>
      <w:proofErr w:type="spellStart"/>
      <w:r>
        <w:t>wil</w:t>
      </w:r>
      <w:proofErr w:type="spellEnd"/>
      <w:r>
        <w:t xml:space="preserve"> ich von </w:t>
      </w:r>
      <w:proofErr w:type="spellStart"/>
      <w:r>
        <w:t>obgemelter</w:t>
      </w:r>
      <w:proofErr w:type="spellEnd"/>
      <w:r>
        <w:t xml:space="preserve"> </w:t>
      </w:r>
      <w:proofErr w:type="spellStart"/>
      <w:r>
        <w:t>betreyhung</w:t>
      </w:r>
      <w:proofErr w:type="spellEnd"/>
      <w:r>
        <w:t xml:space="preserve"> drang </w:t>
      </w:r>
      <w:proofErr w:type="spellStart"/>
      <w:r>
        <w:t>odder</w:t>
      </w:r>
      <w:proofErr w:type="spellEnd"/>
      <w:r>
        <w:t xml:space="preserve"> zwang </w:t>
      </w:r>
      <w:proofErr w:type="spellStart"/>
      <w:r>
        <w:t>vnd</w:t>
      </w:r>
      <w:proofErr w:type="spellEnd"/>
      <w:r>
        <w:t xml:space="preserve"> </w:t>
      </w:r>
      <w:proofErr w:type="spellStart"/>
      <w:r>
        <w:t>beschwerung</w:t>
      </w:r>
      <w:proofErr w:type="spellEnd"/>
      <w:r>
        <w:t xml:space="preserve"> </w:t>
      </w:r>
      <w:proofErr w:type="spellStart"/>
      <w:r>
        <w:t>appelliren</w:t>
      </w:r>
      <w:proofErr w:type="spellEnd"/>
      <w:r>
        <w:t xml:space="preserve"> </w:t>
      </w:r>
      <w:proofErr w:type="spellStart"/>
      <w:r>
        <w:t>odder</w:t>
      </w:r>
      <w:proofErr w:type="spellEnd"/>
      <w:r>
        <w:t xml:space="preserve"> </w:t>
      </w:r>
      <w:proofErr w:type="spellStart"/>
      <w:r>
        <w:t>prouocieren</w:t>
      </w:r>
      <w:proofErr w:type="spellEnd"/>
      <w:r>
        <w:t xml:space="preserve">/ wie ich </w:t>
      </w:r>
      <w:proofErr w:type="spellStart"/>
      <w:r>
        <w:t>dan</w:t>
      </w:r>
      <w:proofErr w:type="spellEnd"/>
      <w:r>
        <w:t xml:space="preserve">/ in </w:t>
      </w:r>
      <w:proofErr w:type="spellStart"/>
      <w:r>
        <w:t>krafft</w:t>
      </w:r>
      <w:proofErr w:type="spellEnd"/>
      <w:r>
        <w:t xml:space="preserve"> </w:t>
      </w:r>
      <w:proofErr w:type="spellStart"/>
      <w:r>
        <w:t>vnd</w:t>
      </w:r>
      <w:proofErr w:type="spellEnd"/>
      <w:r>
        <w:t xml:space="preserve"> macht </w:t>
      </w:r>
      <w:proofErr w:type="spellStart"/>
      <w:r>
        <w:t>disses</w:t>
      </w:r>
      <w:proofErr w:type="spellEnd"/>
      <w:r>
        <w:t xml:space="preserve"> </w:t>
      </w:r>
      <w:proofErr w:type="spellStart"/>
      <w:r>
        <w:t>libels</w:t>
      </w:r>
      <w:proofErr w:type="spellEnd"/>
      <w:r>
        <w:t xml:space="preserve">/ von dem Bapst </w:t>
      </w:r>
      <w:proofErr w:type="spellStart"/>
      <w:r>
        <w:t>vnd</w:t>
      </w:r>
      <w:proofErr w:type="spellEnd"/>
      <w:r>
        <w:t xml:space="preserve"> allen </w:t>
      </w:r>
      <w:proofErr w:type="spellStart"/>
      <w:r>
        <w:t>beschwerungen</w:t>
      </w:r>
      <w:proofErr w:type="spellEnd"/>
      <w:r>
        <w:t xml:space="preserve">/ die er wider mich mit </w:t>
      </w:r>
      <w:proofErr w:type="spellStart"/>
      <w:r>
        <w:t>gewalt</w:t>
      </w:r>
      <w:proofErr w:type="spellEnd"/>
      <w:r>
        <w:t xml:space="preserve"> </w:t>
      </w:r>
      <w:proofErr w:type="spellStart"/>
      <w:r>
        <w:t>vnd</w:t>
      </w:r>
      <w:proofErr w:type="spellEnd"/>
      <w:r>
        <w:t xml:space="preserve"> </w:t>
      </w:r>
      <w:proofErr w:type="spellStart"/>
      <w:r>
        <w:t>vnrecht</w:t>
      </w:r>
      <w:proofErr w:type="spellEnd"/>
      <w:r>
        <w:t xml:space="preserve"> </w:t>
      </w:r>
      <w:proofErr w:type="spellStart"/>
      <w:r>
        <w:t>eingefurt</w:t>
      </w:r>
      <w:proofErr w:type="spellEnd"/>
      <w:r>
        <w:t xml:space="preserve">/ oder </w:t>
      </w:r>
      <w:proofErr w:type="spellStart"/>
      <w:r>
        <w:t>furnympt</w:t>
      </w:r>
      <w:proofErr w:type="spellEnd"/>
      <w:r>
        <w:t xml:space="preserve"> </w:t>
      </w:r>
      <w:proofErr w:type="spellStart"/>
      <w:r>
        <w:t>auff</w:t>
      </w:r>
      <w:proofErr w:type="spellEnd"/>
      <w:r>
        <w:t xml:space="preserve"> mich zulegen/ in </w:t>
      </w:r>
      <w:proofErr w:type="spellStart"/>
      <w:r>
        <w:t>sunderheit</w:t>
      </w:r>
      <w:proofErr w:type="spellEnd"/>
      <w:r>
        <w:t xml:space="preserve"> von seinem gewaltsamen </w:t>
      </w:r>
      <w:proofErr w:type="spellStart"/>
      <w:r>
        <w:t>bedrang</w:t>
      </w:r>
      <w:proofErr w:type="spellEnd"/>
      <w:r>
        <w:t xml:space="preserve"> </w:t>
      </w:r>
      <w:proofErr w:type="spellStart"/>
      <w:r>
        <w:t>vnd</w:t>
      </w:r>
      <w:proofErr w:type="spellEnd"/>
      <w:r>
        <w:t xml:space="preserve"> zwang. Nach dem er mich </w:t>
      </w:r>
      <w:proofErr w:type="spellStart"/>
      <w:r>
        <w:t>widder</w:t>
      </w:r>
      <w:proofErr w:type="spellEnd"/>
      <w:r>
        <w:t xml:space="preserve"> </w:t>
      </w:r>
      <w:proofErr w:type="spellStart"/>
      <w:r>
        <w:t>gotlich</w:t>
      </w:r>
      <w:proofErr w:type="spellEnd"/>
      <w:r>
        <w:t xml:space="preserve">/ </w:t>
      </w:r>
      <w:proofErr w:type="spellStart"/>
      <w:r>
        <w:t>naturlich</w:t>
      </w:r>
      <w:proofErr w:type="spellEnd"/>
      <w:r>
        <w:t xml:space="preserve"> </w:t>
      </w:r>
      <w:proofErr w:type="spellStart"/>
      <w:r>
        <w:t>vnd</w:t>
      </w:r>
      <w:proofErr w:type="spellEnd"/>
      <w:r>
        <w:t xml:space="preserve"> sein </w:t>
      </w:r>
      <w:proofErr w:type="spellStart"/>
      <w:r>
        <w:t>eygen</w:t>
      </w:r>
      <w:proofErr w:type="spellEnd"/>
      <w:r>
        <w:t xml:space="preserve"> recht </w:t>
      </w:r>
      <w:proofErr w:type="spellStart"/>
      <w:r>
        <w:t>bedringen</w:t>
      </w:r>
      <w:proofErr w:type="spellEnd"/>
      <w:r>
        <w:t xml:space="preserve"> </w:t>
      </w:r>
      <w:proofErr w:type="spellStart"/>
      <w:r>
        <w:t>vnd</w:t>
      </w:r>
      <w:proofErr w:type="spellEnd"/>
      <w:r>
        <w:t xml:space="preserve"> </w:t>
      </w:r>
      <w:proofErr w:type="spellStart"/>
      <w:r>
        <w:t>uzwingen</w:t>
      </w:r>
      <w:proofErr w:type="spellEnd"/>
      <w:r>
        <w:t xml:space="preserve"> </w:t>
      </w:r>
      <w:proofErr w:type="spellStart"/>
      <w:r>
        <w:t>darff</w:t>
      </w:r>
      <w:proofErr w:type="spellEnd"/>
      <w:r>
        <w:t xml:space="preserve">/ </w:t>
      </w:r>
      <w:proofErr w:type="spellStart"/>
      <w:r>
        <w:t>vnd</w:t>
      </w:r>
      <w:proofErr w:type="spellEnd"/>
      <w:r>
        <w:t xml:space="preserve"> verschafft/ das ich mit </w:t>
      </w:r>
      <w:proofErr w:type="spellStart"/>
      <w:r>
        <w:t>bepstlichen</w:t>
      </w:r>
      <w:proofErr w:type="spellEnd"/>
      <w:r>
        <w:t xml:space="preserve"> </w:t>
      </w:r>
      <w:proofErr w:type="spellStart"/>
      <w:r>
        <w:t>Bullenn</w:t>
      </w:r>
      <w:proofErr w:type="spellEnd"/>
      <w:r>
        <w:t xml:space="preserve"> </w:t>
      </w:r>
      <w:proofErr w:type="spellStart"/>
      <w:r>
        <w:t>offentlich</w:t>
      </w:r>
      <w:proofErr w:type="spellEnd"/>
      <w:r>
        <w:t xml:space="preserve"> </w:t>
      </w:r>
      <w:proofErr w:type="spellStart"/>
      <w:r>
        <w:t>vnd</w:t>
      </w:r>
      <w:proofErr w:type="spellEnd"/>
      <w:r>
        <w:t xml:space="preserve"> </w:t>
      </w:r>
      <w:proofErr w:type="spellStart"/>
      <w:r>
        <w:t>schmehlich</w:t>
      </w:r>
      <w:proofErr w:type="spellEnd"/>
      <w:r>
        <w:t xml:space="preserve"> </w:t>
      </w:r>
      <w:proofErr w:type="spellStart"/>
      <w:r>
        <w:t>bedrengt</w:t>
      </w:r>
      <w:proofErr w:type="spellEnd"/>
      <w:r>
        <w:t xml:space="preserve"> </w:t>
      </w:r>
      <w:proofErr w:type="spellStart"/>
      <w:r>
        <w:t>vnd</w:t>
      </w:r>
      <w:proofErr w:type="spellEnd"/>
      <w:r>
        <w:t xml:space="preserve"> </w:t>
      </w:r>
      <w:proofErr w:type="spellStart"/>
      <w:r>
        <w:t>getzwungen</w:t>
      </w:r>
      <w:proofErr w:type="spellEnd"/>
      <w:r>
        <w:t xml:space="preserve"> werde/ </w:t>
      </w:r>
      <w:proofErr w:type="spellStart"/>
      <w:r>
        <w:t>etzlich</w:t>
      </w:r>
      <w:proofErr w:type="spellEnd"/>
      <w:r>
        <w:t xml:space="preserve"> </w:t>
      </w:r>
      <w:proofErr w:type="spellStart"/>
      <w:r>
        <w:t>artickel</w:t>
      </w:r>
      <w:proofErr w:type="spellEnd"/>
      <w:r>
        <w:t xml:space="preserve"> </w:t>
      </w:r>
      <w:proofErr w:type="spellStart"/>
      <w:r>
        <w:t>leucknen</w:t>
      </w:r>
      <w:proofErr w:type="spellEnd"/>
      <w:r>
        <w:t xml:space="preserve"> </w:t>
      </w:r>
      <w:proofErr w:type="spellStart"/>
      <w:r>
        <w:t>sol</w:t>
      </w:r>
      <w:proofErr w:type="spellEnd"/>
      <w:r>
        <w:t xml:space="preserve">/ die ich (durch </w:t>
      </w:r>
      <w:proofErr w:type="spellStart"/>
      <w:r>
        <w:t>clare</w:t>
      </w:r>
      <w:proofErr w:type="spellEnd"/>
      <w:r>
        <w:t xml:space="preserve"> </w:t>
      </w:r>
      <w:proofErr w:type="spellStart"/>
      <w:r>
        <w:t>sententz</w:t>
      </w:r>
      <w:proofErr w:type="spellEnd"/>
      <w:r>
        <w:t xml:space="preserve"> </w:t>
      </w:r>
      <w:proofErr w:type="spellStart"/>
      <w:r>
        <w:t>vnd</w:t>
      </w:r>
      <w:proofErr w:type="spellEnd"/>
      <w:r>
        <w:t xml:space="preserve"> </w:t>
      </w:r>
      <w:proofErr w:type="spellStart"/>
      <w:r>
        <w:t>krefftige</w:t>
      </w:r>
      <w:proofErr w:type="spellEnd"/>
      <w:r>
        <w:t xml:space="preserve"> </w:t>
      </w:r>
      <w:proofErr w:type="spellStart"/>
      <w:r>
        <w:t>vmbstend</w:t>
      </w:r>
      <w:proofErr w:type="spellEnd"/>
      <w:r>
        <w:t xml:space="preserve"> </w:t>
      </w:r>
      <w:proofErr w:type="spellStart"/>
      <w:r>
        <w:t>heyliger</w:t>
      </w:r>
      <w:proofErr w:type="spellEnd"/>
      <w:r>
        <w:t xml:space="preserve"> </w:t>
      </w:r>
      <w:proofErr w:type="spellStart"/>
      <w:r>
        <w:t>vnd</w:t>
      </w:r>
      <w:proofErr w:type="spellEnd"/>
      <w:r>
        <w:t xml:space="preserve"> </w:t>
      </w:r>
      <w:proofErr w:type="spellStart"/>
      <w:r>
        <w:t>Euangelischer</w:t>
      </w:r>
      <w:proofErr w:type="spellEnd"/>
      <w:r>
        <w:t xml:space="preserve"> </w:t>
      </w:r>
      <w:proofErr w:type="spellStart"/>
      <w:r>
        <w:t>schrifft</w:t>
      </w:r>
      <w:proofErr w:type="spellEnd"/>
      <w:r>
        <w:t xml:space="preserve">) </w:t>
      </w:r>
      <w:proofErr w:type="spellStart"/>
      <w:r>
        <w:t>kan</w:t>
      </w:r>
      <w:proofErr w:type="spellEnd"/>
      <w:r>
        <w:t xml:space="preserve"> </w:t>
      </w:r>
      <w:proofErr w:type="spellStart"/>
      <w:r>
        <w:t>vnd</w:t>
      </w:r>
      <w:proofErr w:type="spellEnd"/>
      <w:r>
        <w:t xml:space="preserve"> </w:t>
      </w:r>
      <w:proofErr w:type="spellStart"/>
      <w:r>
        <w:t>wil</w:t>
      </w:r>
      <w:proofErr w:type="spellEnd"/>
      <w:r>
        <w:t xml:space="preserve"> </w:t>
      </w:r>
      <w:proofErr w:type="spellStart"/>
      <w:r>
        <w:t>auszfuren</w:t>
      </w:r>
      <w:proofErr w:type="spellEnd"/>
      <w:r>
        <w:t xml:space="preserve">/ von solchem seiner </w:t>
      </w:r>
      <w:proofErr w:type="spellStart"/>
      <w:r>
        <w:t>gewalt</w:t>
      </w:r>
      <w:proofErr w:type="spellEnd"/>
      <w:r>
        <w:t xml:space="preserve">/ </w:t>
      </w:r>
      <w:proofErr w:type="spellStart"/>
      <w:r>
        <w:t>vnnd</w:t>
      </w:r>
      <w:proofErr w:type="spellEnd"/>
      <w:r>
        <w:t xml:space="preserve"> allen </w:t>
      </w:r>
      <w:proofErr w:type="spellStart"/>
      <w:r>
        <w:t>beschwerungen</w:t>
      </w:r>
      <w:proofErr w:type="spellEnd"/>
      <w:r>
        <w:t xml:space="preserve">/ </w:t>
      </w:r>
      <w:proofErr w:type="spellStart"/>
      <w:r>
        <w:t>szo</w:t>
      </w:r>
      <w:proofErr w:type="spellEnd"/>
      <w:r>
        <w:t xml:space="preserve"> </w:t>
      </w:r>
      <w:proofErr w:type="spellStart"/>
      <w:r>
        <w:t>darauß</w:t>
      </w:r>
      <w:proofErr w:type="spellEnd"/>
      <w:r>
        <w:t xml:space="preserve"> entsprossen/ </w:t>
      </w:r>
      <w:proofErr w:type="spellStart"/>
      <w:r>
        <w:t>odder</w:t>
      </w:r>
      <w:proofErr w:type="spellEnd"/>
      <w:r>
        <w:t xml:space="preserve"> noch entstehen </w:t>
      </w:r>
      <w:proofErr w:type="spellStart"/>
      <w:r>
        <w:t>mugen</w:t>
      </w:r>
      <w:proofErr w:type="spellEnd"/>
      <w:r>
        <w:t xml:space="preserve">/ von den selben allen </w:t>
      </w:r>
      <w:proofErr w:type="spellStart"/>
      <w:r>
        <w:t>vnd</w:t>
      </w:r>
      <w:proofErr w:type="spellEnd"/>
      <w:r>
        <w:t xml:space="preserve"> </w:t>
      </w:r>
      <w:proofErr w:type="spellStart"/>
      <w:r>
        <w:t>yden</w:t>
      </w:r>
      <w:proofErr w:type="spellEnd"/>
      <w:r>
        <w:t xml:space="preserve"> </w:t>
      </w:r>
      <w:proofErr w:type="spellStart"/>
      <w:r>
        <w:t>besunder</w:t>
      </w:r>
      <w:proofErr w:type="spellEnd"/>
      <w:r>
        <w:t xml:space="preserve">/ </w:t>
      </w:r>
      <w:proofErr w:type="spellStart"/>
      <w:r>
        <w:t>appellir</w:t>
      </w:r>
      <w:proofErr w:type="spellEnd"/>
      <w:r>
        <w:t xml:space="preserve"> ich zu den </w:t>
      </w:r>
      <w:proofErr w:type="spellStart"/>
      <w:r>
        <w:t>allerheylgsten</w:t>
      </w:r>
      <w:proofErr w:type="spellEnd"/>
      <w:r>
        <w:t xml:space="preserve"> Christlichen </w:t>
      </w:r>
      <w:proofErr w:type="spellStart"/>
      <w:r>
        <w:t>vnd</w:t>
      </w:r>
      <w:proofErr w:type="spellEnd"/>
      <w:r>
        <w:t xml:space="preserve"> </w:t>
      </w:r>
      <w:proofErr w:type="spellStart"/>
      <w:r>
        <w:t>gemeynem</w:t>
      </w:r>
      <w:proofErr w:type="spellEnd"/>
      <w:r>
        <w:t xml:space="preserve"> </w:t>
      </w:r>
      <w:proofErr w:type="spellStart"/>
      <w:r>
        <w:t>Concilio</w:t>
      </w:r>
      <w:proofErr w:type="spellEnd"/>
      <w:r>
        <w:t xml:space="preserve"> (das nicht allein Bischoffen </w:t>
      </w:r>
      <w:proofErr w:type="spellStart"/>
      <w:r>
        <w:t>vnd</w:t>
      </w:r>
      <w:proofErr w:type="spellEnd"/>
      <w:r>
        <w:t xml:space="preserve"> </w:t>
      </w:r>
      <w:proofErr w:type="spellStart"/>
      <w:r>
        <w:t>prelaten</w:t>
      </w:r>
      <w:proofErr w:type="spellEnd"/>
      <w:r>
        <w:t xml:space="preserve">/ </w:t>
      </w:r>
      <w:proofErr w:type="spellStart"/>
      <w:r>
        <w:t>sunder</w:t>
      </w:r>
      <w:proofErr w:type="spellEnd"/>
      <w:r>
        <w:t xml:space="preserve"> auch weltlich </w:t>
      </w:r>
      <w:proofErr w:type="spellStart"/>
      <w:r>
        <w:t>hern</w:t>
      </w:r>
      <w:proofErr w:type="spellEnd"/>
      <w:r>
        <w:t xml:space="preserve"> </w:t>
      </w:r>
      <w:proofErr w:type="spellStart"/>
      <w:r>
        <w:t>vnd</w:t>
      </w:r>
      <w:proofErr w:type="spellEnd"/>
      <w:r>
        <w:t xml:space="preserve"> alle </w:t>
      </w:r>
      <w:proofErr w:type="spellStart"/>
      <w:r>
        <w:t>leyhen</w:t>
      </w:r>
      <w:proofErr w:type="spellEnd"/>
      <w:r>
        <w:t xml:space="preserve">/ so einen </w:t>
      </w:r>
      <w:proofErr w:type="spellStart"/>
      <w:r>
        <w:t>reynen</w:t>
      </w:r>
      <w:proofErr w:type="spellEnd"/>
      <w:r>
        <w:t xml:space="preserve">/ guten vorstand </w:t>
      </w:r>
      <w:proofErr w:type="spellStart"/>
      <w:r>
        <w:t>heyligerschrifft</w:t>
      </w:r>
      <w:proofErr w:type="spellEnd"/>
      <w:r>
        <w:t xml:space="preserve"> haben) </w:t>
      </w:r>
      <w:proofErr w:type="spellStart"/>
      <w:r>
        <w:t>begreufft</w:t>
      </w:r>
      <w:proofErr w:type="spellEnd"/>
      <w:r>
        <w:t xml:space="preserve">/ </w:t>
      </w:r>
      <w:proofErr w:type="spellStart"/>
      <w:r>
        <w:t>vnd</w:t>
      </w:r>
      <w:proofErr w:type="spellEnd"/>
      <w:r>
        <w:t xml:space="preserve"> </w:t>
      </w:r>
      <w:proofErr w:type="spellStart"/>
      <w:r>
        <w:t>bit</w:t>
      </w:r>
      <w:proofErr w:type="spellEnd"/>
      <w:r>
        <w:t xml:space="preserve"> zu dem ersten/ zum andern </w:t>
      </w:r>
      <w:proofErr w:type="spellStart"/>
      <w:r>
        <w:t>vnd</w:t>
      </w:r>
      <w:proofErr w:type="spellEnd"/>
      <w:r>
        <w:t xml:space="preserve"> zu dem dritten </w:t>
      </w:r>
      <w:proofErr w:type="spellStart"/>
      <w:r>
        <w:t>vleyssig</w:t>
      </w:r>
      <w:proofErr w:type="spellEnd"/>
      <w:r>
        <w:t xml:space="preserve">/ noch </w:t>
      </w:r>
      <w:proofErr w:type="spellStart"/>
      <w:r>
        <w:t>vleyssiger</w:t>
      </w:r>
      <w:proofErr w:type="spellEnd"/>
      <w:r>
        <w:t xml:space="preserve">/ </w:t>
      </w:r>
      <w:proofErr w:type="spellStart"/>
      <w:r>
        <w:t>vnnd</w:t>
      </w:r>
      <w:proofErr w:type="spellEnd"/>
      <w:r>
        <w:t xml:space="preserve"> </w:t>
      </w:r>
      <w:proofErr w:type="spellStart"/>
      <w:r>
        <w:t>auff</w:t>
      </w:r>
      <w:proofErr w:type="spellEnd"/>
      <w:r>
        <w:t xml:space="preserve"> das </w:t>
      </w:r>
      <w:proofErr w:type="spellStart"/>
      <w:r>
        <w:t>allervleyssigste</w:t>
      </w:r>
      <w:proofErr w:type="spellEnd"/>
      <w:r>
        <w:t xml:space="preserve">/ mit aller </w:t>
      </w:r>
      <w:proofErr w:type="spellStart"/>
      <w:r>
        <w:t>hochstenn</w:t>
      </w:r>
      <w:proofErr w:type="spellEnd"/>
      <w:r>
        <w:t xml:space="preserve"> </w:t>
      </w:r>
      <w:proofErr w:type="spellStart"/>
      <w:r>
        <w:t>anligende</w:t>
      </w:r>
      <w:proofErr w:type="spellEnd"/>
      <w:r>
        <w:t xml:space="preserve"> </w:t>
      </w:r>
      <w:proofErr w:type="spellStart"/>
      <w:r>
        <w:t>flehung</w:t>
      </w:r>
      <w:proofErr w:type="spellEnd"/>
      <w:r>
        <w:t xml:space="preserve">/ </w:t>
      </w:r>
      <w:proofErr w:type="spellStart"/>
      <w:r>
        <w:t>vnnd</w:t>
      </w:r>
      <w:proofErr w:type="spellEnd"/>
      <w:r>
        <w:t xml:space="preserve"> </w:t>
      </w:r>
      <w:proofErr w:type="spellStart"/>
      <w:r>
        <w:t>bit</w:t>
      </w:r>
      <w:proofErr w:type="spellEnd"/>
      <w:r>
        <w:t xml:space="preserve">/ </w:t>
      </w:r>
      <w:proofErr w:type="spellStart"/>
      <w:r>
        <w:t>yhr</w:t>
      </w:r>
      <w:proofErr w:type="spellEnd"/>
      <w:r>
        <w:t xml:space="preserve"> wollet mir solche Apostel zuerkennen/ </w:t>
      </w:r>
      <w:proofErr w:type="spellStart"/>
      <w:r>
        <w:t>vnd</w:t>
      </w:r>
      <w:proofErr w:type="spellEnd"/>
      <w:r>
        <w:t xml:space="preserve"> geben/ die </w:t>
      </w:r>
      <w:proofErr w:type="spellStart"/>
      <w:r>
        <w:t>yhr</w:t>
      </w:r>
      <w:proofErr w:type="spellEnd"/>
      <w:r>
        <w:t xml:space="preserve"> </w:t>
      </w:r>
      <w:proofErr w:type="spellStart"/>
      <w:r>
        <w:t>ym</w:t>
      </w:r>
      <w:proofErr w:type="spellEnd"/>
      <w:r>
        <w:t xml:space="preserve"> rechten </w:t>
      </w:r>
      <w:proofErr w:type="spellStart"/>
      <w:r>
        <w:t>zuerkennenn</w:t>
      </w:r>
      <w:proofErr w:type="spellEnd"/>
      <w:r>
        <w:t xml:space="preserve">/ </w:t>
      </w:r>
      <w:proofErr w:type="spellStart"/>
      <w:r>
        <w:t>vnnd</w:t>
      </w:r>
      <w:proofErr w:type="spellEnd"/>
      <w:r>
        <w:t xml:space="preserve"> geben schuldig </w:t>
      </w:r>
      <w:proofErr w:type="spellStart"/>
      <w:r>
        <w:t>seint</w:t>
      </w:r>
      <w:proofErr w:type="spellEnd"/>
      <w:r>
        <w:t xml:space="preserve">. Nemlich/ ich </w:t>
      </w:r>
      <w:proofErr w:type="spellStart"/>
      <w:r>
        <w:t>schreyben</w:t>
      </w:r>
      <w:proofErr w:type="spellEnd"/>
      <w:r>
        <w:t xml:space="preserve"> </w:t>
      </w:r>
      <w:proofErr w:type="spellStart"/>
      <w:r>
        <w:t>wil</w:t>
      </w:r>
      <w:proofErr w:type="spellEnd"/>
      <w:r>
        <w:t xml:space="preserve"> von </w:t>
      </w:r>
      <w:proofErr w:type="spellStart"/>
      <w:r>
        <w:t>ewr</w:t>
      </w:r>
      <w:proofErr w:type="spellEnd"/>
      <w:r>
        <w:t xml:space="preserve"> </w:t>
      </w:r>
      <w:proofErr w:type="spellStart"/>
      <w:r>
        <w:t>hohh</w:t>
      </w:r>
      <w:proofErr w:type="spellEnd"/>
      <w:r>
        <w:t xml:space="preserve"> </w:t>
      </w:r>
      <w:proofErr w:type="spellStart"/>
      <w:r>
        <w:t>vnd</w:t>
      </w:r>
      <w:proofErr w:type="spellEnd"/>
      <w:r>
        <w:t xml:space="preserve"> </w:t>
      </w:r>
      <w:proofErr w:type="spellStart"/>
      <w:r>
        <w:t>wirden</w:t>
      </w:r>
      <w:proofErr w:type="spellEnd"/>
      <w:r>
        <w:t xml:space="preserve"> </w:t>
      </w:r>
      <w:proofErr w:type="spellStart"/>
      <w:r>
        <w:t>Reuerenciales</w:t>
      </w:r>
      <w:proofErr w:type="spellEnd"/>
      <w:r>
        <w:t xml:space="preserve"> </w:t>
      </w:r>
      <w:proofErr w:type="spellStart"/>
      <w:r>
        <w:t>odder</w:t>
      </w:r>
      <w:proofErr w:type="spellEnd"/>
      <w:r>
        <w:t xml:space="preserve"> von euch </w:t>
      </w:r>
      <w:proofErr w:type="spellStart"/>
      <w:r>
        <w:t>Notario</w:t>
      </w:r>
      <w:proofErr w:type="spellEnd"/>
      <w:r>
        <w:t xml:space="preserve"> (hie </w:t>
      </w:r>
      <w:proofErr w:type="spellStart"/>
      <w:r>
        <w:t>vnten</w:t>
      </w:r>
      <w:proofErr w:type="spellEnd"/>
      <w:r>
        <w:t xml:space="preserve"> </w:t>
      </w:r>
      <w:proofErr w:type="spellStart"/>
      <w:r>
        <w:t>genent</w:t>
      </w:r>
      <w:proofErr w:type="spellEnd"/>
      <w:r>
        <w:t xml:space="preserve">) </w:t>
      </w:r>
      <w:proofErr w:type="spellStart"/>
      <w:r>
        <w:t>testimoniales</w:t>
      </w:r>
      <w:proofErr w:type="spellEnd"/>
      <w:r>
        <w:t xml:space="preserve">/ </w:t>
      </w:r>
      <w:proofErr w:type="spellStart"/>
      <w:r>
        <w:t>vnd</w:t>
      </w:r>
      <w:proofErr w:type="spellEnd"/>
      <w:r>
        <w:t xml:space="preserve"> </w:t>
      </w:r>
      <w:proofErr w:type="spellStart"/>
      <w:r>
        <w:t>offentlich</w:t>
      </w:r>
      <w:proofErr w:type="spellEnd"/>
      <w:r>
        <w:t xml:space="preserve"> </w:t>
      </w:r>
      <w:proofErr w:type="spellStart"/>
      <w:r>
        <w:t>getzeugnisz</w:t>
      </w:r>
      <w:proofErr w:type="spellEnd"/>
      <w:r>
        <w:t xml:space="preserve">/ das ich solche Appellation </w:t>
      </w:r>
      <w:proofErr w:type="spellStart"/>
      <w:r>
        <w:t>furgewandt</w:t>
      </w:r>
      <w:proofErr w:type="spellEnd"/>
      <w:r>
        <w:t xml:space="preserve">/ Apostel gebeten/ </w:t>
      </w:r>
      <w:proofErr w:type="spellStart"/>
      <w:r>
        <w:t>vnd</w:t>
      </w:r>
      <w:proofErr w:type="spellEnd"/>
      <w:r>
        <w:t xml:space="preserve"> zunehmen bereit/ </w:t>
      </w:r>
      <w:proofErr w:type="spellStart"/>
      <w:r>
        <w:t>szo</w:t>
      </w:r>
      <w:proofErr w:type="spellEnd"/>
      <w:r>
        <w:t xml:space="preserve"> </w:t>
      </w:r>
      <w:proofErr w:type="spellStart"/>
      <w:r>
        <w:t>yemants</w:t>
      </w:r>
      <w:proofErr w:type="spellEnd"/>
      <w:r>
        <w:t xml:space="preserve"> wer/ der mir sie </w:t>
      </w:r>
      <w:proofErr w:type="spellStart"/>
      <w:r>
        <w:t>wolt</w:t>
      </w:r>
      <w:proofErr w:type="spellEnd"/>
      <w:r>
        <w:t xml:space="preserve"> </w:t>
      </w:r>
      <w:proofErr w:type="spellStart"/>
      <w:r>
        <w:t>odder</w:t>
      </w:r>
      <w:proofErr w:type="spellEnd"/>
      <w:r>
        <w:t xml:space="preserve"> </w:t>
      </w:r>
      <w:proofErr w:type="spellStart"/>
      <w:r>
        <w:t>kont</w:t>
      </w:r>
      <w:proofErr w:type="spellEnd"/>
      <w:r>
        <w:t xml:space="preserve"> geben/ </w:t>
      </w:r>
      <w:proofErr w:type="spellStart"/>
      <w:r>
        <w:t>darvmb</w:t>
      </w:r>
      <w:proofErr w:type="spellEnd"/>
      <w:r>
        <w:t xml:space="preserve"> ich </w:t>
      </w:r>
      <w:proofErr w:type="spellStart"/>
      <w:r>
        <w:t>gepeten</w:t>
      </w:r>
      <w:proofErr w:type="spellEnd"/>
      <w:r>
        <w:t xml:space="preserve"> hab/ </w:t>
      </w:r>
      <w:proofErr w:type="spellStart"/>
      <w:r>
        <w:t>vnd</w:t>
      </w:r>
      <w:proofErr w:type="spellEnd"/>
      <w:r>
        <w:t xml:space="preserve"> noch </w:t>
      </w:r>
      <w:proofErr w:type="spellStart"/>
      <w:r>
        <w:t>bit</w:t>
      </w:r>
      <w:proofErr w:type="spellEnd"/>
      <w:r>
        <w:t xml:space="preserve">. </w:t>
      </w:r>
    </w:p>
    <w:p w14:paraId="0C739E1C" w14:textId="77777777" w:rsidR="00412ECB" w:rsidRDefault="00412ECB" w:rsidP="00412ECB">
      <w:pPr>
        <w:pStyle w:val="StandardWeb"/>
      </w:pPr>
      <w:proofErr w:type="spellStart"/>
      <w:r>
        <w:t>Vnd</w:t>
      </w:r>
      <w:proofErr w:type="spellEnd"/>
      <w:r>
        <w:t xml:space="preserve"> </w:t>
      </w:r>
      <w:proofErr w:type="spellStart"/>
      <w:r>
        <w:t>befelh</w:t>
      </w:r>
      <w:proofErr w:type="spellEnd"/>
      <w:r>
        <w:t xml:space="preserve"> </w:t>
      </w:r>
      <w:proofErr w:type="spellStart"/>
      <w:r>
        <w:t>vnd</w:t>
      </w:r>
      <w:proofErr w:type="spellEnd"/>
      <w:r>
        <w:t xml:space="preserve"> </w:t>
      </w:r>
      <w:proofErr w:type="spellStart"/>
      <w:r>
        <w:t>vntergeb</w:t>
      </w:r>
      <w:proofErr w:type="spellEnd"/>
      <w:r>
        <w:t xml:space="preserve"> </w:t>
      </w:r>
      <w:proofErr w:type="spellStart"/>
      <w:r>
        <w:t>nich</w:t>
      </w:r>
      <w:proofErr w:type="spellEnd"/>
      <w:r>
        <w:t xml:space="preserve"> mit allen </w:t>
      </w:r>
      <w:proofErr w:type="spellStart"/>
      <w:r>
        <w:t>gutten</w:t>
      </w:r>
      <w:proofErr w:type="spellEnd"/>
      <w:r>
        <w:t xml:space="preserve"> freunden/ </w:t>
      </w:r>
      <w:proofErr w:type="spellStart"/>
      <w:r>
        <w:t>gonnern</w:t>
      </w:r>
      <w:proofErr w:type="spellEnd"/>
      <w:r>
        <w:t xml:space="preserve">/ </w:t>
      </w:r>
      <w:proofErr w:type="spellStart"/>
      <w:r>
        <w:t>vnd</w:t>
      </w:r>
      <w:proofErr w:type="spellEnd"/>
      <w:r>
        <w:t xml:space="preserve"> </w:t>
      </w:r>
      <w:proofErr w:type="spellStart"/>
      <w:r>
        <w:t>hern</w:t>
      </w:r>
      <w:proofErr w:type="spellEnd"/>
      <w:r>
        <w:t xml:space="preserve">/ </w:t>
      </w:r>
      <w:proofErr w:type="spellStart"/>
      <w:r>
        <w:t>weszerley</w:t>
      </w:r>
      <w:proofErr w:type="spellEnd"/>
      <w:r>
        <w:t xml:space="preserve"> sie </w:t>
      </w:r>
      <w:proofErr w:type="spellStart"/>
      <w:r>
        <w:t>standsz</w:t>
      </w:r>
      <w:proofErr w:type="spellEnd"/>
      <w:r>
        <w:t xml:space="preserve"> </w:t>
      </w:r>
      <w:proofErr w:type="spellStart"/>
      <w:r>
        <w:t>odder</w:t>
      </w:r>
      <w:proofErr w:type="spellEnd"/>
      <w:r>
        <w:t xml:space="preserve"> </w:t>
      </w:r>
      <w:proofErr w:type="spellStart"/>
      <w:r>
        <w:t>wirden</w:t>
      </w:r>
      <w:proofErr w:type="spellEnd"/>
      <w:r>
        <w:t xml:space="preserve"> sein/ all </w:t>
      </w:r>
      <w:proofErr w:type="spellStart"/>
      <w:r>
        <w:t>vnd</w:t>
      </w:r>
      <w:proofErr w:type="spellEnd"/>
      <w:r>
        <w:t xml:space="preserve"> </w:t>
      </w:r>
      <w:proofErr w:type="spellStart"/>
      <w:r>
        <w:t>yegliche</w:t>
      </w:r>
      <w:proofErr w:type="spellEnd"/>
      <w:r>
        <w:t xml:space="preserve">/ so mir itzt </w:t>
      </w:r>
      <w:proofErr w:type="spellStart"/>
      <w:r>
        <w:t>beystendt</w:t>
      </w:r>
      <w:proofErr w:type="spellEnd"/>
      <w:r>
        <w:t xml:space="preserve"> </w:t>
      </w:r>
      <w:proofErr w:type="spellStart"/>
      <w:r>
        <w:t>vnd</w:t>
      </w:r>
      <w:proofErr w:type="spellEnd"/>
      <w:r>
        <w:t xml:space="preserve"> anhangen/ </w:t>
      </w:r>
      <w:proofErr w:type="spellStart"/>
      <w:r>
        <w:t>vnd</w:t>
      </w:r>
      <w:proofErr w:type="spellEnd"/>
      <w:r>
        <w:t xml:space="preserve"> </w:t>
      </w:r>
      <w:proofErr w:type="spellStart"/>
      <w:r>
        <w:t>zukunfftiglich</w:t>
      </w:r>
      <w:proofErr w:type="spellEnd"/>
      <w:r>
        <w:t xml:space="preserve"> mir </w:t>
      </w:r>
      <w:proofErr w:type="spellStart"/>
      <w:r>
        <w:t>vnd</w:t>
      </w:r>
      <w:proofErr w:type="spellEnd"/>
      <w:r>
        <w:t xml:space="preserve"> </w:t>
      </w:r>
      <w:proofErr w:type="spellStart"/>
      <w:r>
        <w:t>disser</w:t>
      </w:r>
      <w:proofErr w:type="spellEnd"/>
      <w:r>
        <w:t xml:space="preserve"> Appellation </w:t>
      </w:r>
      <w:proofErr w:type="spellStart"/>
      <w:r>
        <w:t>anhengig</w:t>
      </w:r>
      <w:proofErr w:type="spellEnd"/>
      <w:r>
        <w:t xml:space="preserve">/ </w:t>
      </w:r>
      <w:proofErr w:type="spellStart"/>
      <w:r>
        <w:t>vnd</w:t>
      </w:r>
      <w:proofErr w:type="spellEnd"/>
      <w:r>
        <w:t xml:space="preserve"> mit essen/ </w:t>
      </w:r>
      <w:proofErr w:type="spellStart"/>
      <w:r>
        <w:t>trincken</w:t>
      </w:r>
      <w:proofErr w:type="spellEnd"/>
      <w:r>
        <w:t xml:space="preserve">/ </w:t>
      </w:r>
      <w:proofErr w:type="spellStart"/>
      <w:r>
        <w:t>cleydern</w:t>
      </w:r>
      <w:proofErr w:type="spellEnd"/>
      <w:r>
        <w:t xml:space="preserve">/ gelt/ </w:t>
      </w:r>
      <w:proofErr w:type="spellStart"/>
      <w:r>
        <w:t>behausung</w:t>
      </w:r>
      <w:proofErr w:type="spellEnd"/>
      <w:r>
        <w:t xml:space="preserve">/ </w:t>
      </w:r>
      <w:proofErr w:type="spellStart"/>
      <w:r>
        <w:t>vnd</w:t>
      </w:r>
      <w:proofErr w:type="spellEnd"/>
      <w:r>
        <w:t xml:space="preserve"> </w:t>
      </w:r>
      <w:proofErr w:type="spellStart"/>
      <w:r>
        <w:t>herberung</w:t>
      </w:r>
      <w:proofErr w:type="spellEnd"/>
      <w:r>
        <w:t xml:space="preserve">/ </w:t>
      </w:r>
      <w:proofErr w:type="spellStart"/>
      <w:r>
        <w:t>hulff</w:t>
      </w:r>
      <w:proofErr w:type="spellEnd"/>
      <w:r>
        <w:t xml:space="preserve"> </w:t>
      </w:r>
      <w:proofErr w:type="spellStart"/>
      <w:r>
        <w:t>vnd</w:t>
      </w:r>
      <w:proofErr w:type="spellEnd"/>
      <w:r>
        <w:t xml:space="preserve"> </w:t>
      </w:r>
      <w:proofErr w:type="spellStart"/>
      <w:r>
        <w:t>radt</w:t>
      </w:r>
      <w:proofErr w:type="spellEnd"/>
      <w:r>
        <w:t xml:space="preserve"> geben/ </w:t>
      </w:r>
      <w:proofErr w:type="spellStart"/>
      <w:r>
        <w:t>vnd</w:t>
      </w:r>
      <w:proofErr w:type="spellEnd"/>
      <w:r>
        <w:t xml:space="preserve"> </w:t>
      </w:r>
      <w:proofErr w:type="spellStart"/>
      <w:r>
        <w:t>sunst</w:t>
      </w:r>
      <w:proofErr w:type="spellEnd"/>
      <w:r>
        <w:t xml:space="preserve"> </w:t>
      </w:r>
      <w:proofErr w:type="spellStart"/>
      <w:r>
        <w:t>beystendig</w:t>
      </w:r>
      <w:proofErr w:type="spellEnd"/>
      <w:r>
        <w:t xml:space="preserve"> werden/ die </w:t>
      </w:r>
      <w:proofErr w:type="spellStart"/>
      <w:r>
        <w:t>samptlich</w:t>
      </w:r>
      <w:proofErr w:type="spellEnd"/>
      <w:r>
        <w:t xml:space="preserve"> </w:t>
      </w:r>
      <w:proofErr w:type="spellStart"/>
      <w:r>
        <w:t>vnd</w:t>
      </w:r>
      <w:proofErr w:type="spellEnd"/>
      <w:r>
        <w:t xml:space="preserve"> </w:t>
      </w:r>
      <w:proofErr w:type="spellStart"/>
      <w:r>
        <w:t>sunderlich</w:t>
      </w:r>
      <w:proofErr w:type="spellEnd"/>
      <w:r>
        <w:t xml:space="preserve"> </w:t>
      </w:r>
      <w:proofErr w:type="spellStart"/>
      <w:r>
        <w:t>befehl</w:t>
      </w:r>
      <w:proofErr w:type="spellEnd"/>
      <w:r>
        <w:t xml:space="preserve"> ich in </w:t>
      </w:r>
      <w:proofErr w:type="spellStart"/>
      <w:r>
        <w:t>schutz</w:t>
      </w:r>
      <w:proofErr w:type="spellEnd"/>
      <w:r>
        <w:t xml:space="preserve"> und </w:t>
      </w:r>
      <w:proofErr w:type="spellStart"/>
      <w:r>
        <w:t>schiem</w:t>
      </w:r>
      <w:proofErr w:type="spellEnd"/>
      <w:r>
        <w:t xml:space="preserve"> </w:t>
      </w:r>
      <w:proofErr w:type="spellStart"/>
      <w:r>
        <w:t>vnd</w:t>
      </w:r>
      <w:proofErr w:type="spellEnd"/>
      <w:r>
        <w:t xml:space="preserve"> </w:t>
      </w:r>
      <w:proofErr w:type="spellStart"/>
      <w:r>
        <w:t>vnterhaltung</w:t>
      </w:r>
      <w:proofErr w:type="spellEnd"/>
      <w:r>
        <w:t xml:space="preserve"> </w:t>
      </w:r>
      <w:proofErr w:type="spellStart"/>
      <w:r>
        <w:t>vnd</w:t>
      </w:r>
      <w:proofErr w:type="spellEnd"/>
      <w:r>
        <w:t xml:space="preserve"> </w:t>
      </w:r>
      <w:proofErr w:type="spellStart"/>
      <w:r>
        <w:t>defension</w:t>
      </w:r>
      <w:proofErr w:type="spellEnd"/>
      <w:r>
        <w:t xml:space="preserve"> </w:t>
      </w:r>
      <w:proofErr w:type="spellStart"/>
      <w:r>
        <w:t>hochobgedachtes</w:t>
      </w:r>
      <w:proofErr w:type="spellEnd"/>
      <w:r>
        <w:t xml:space="preserve"> </w:t>
      </w:r>
      <w:proofErr w:type="spellStart"/>
      <w:r>
        <w:t>Concilii</w:t>
      </w:r>
      <w:proofErr w:type="spellEnd"/>
      <w:r>
        <w:t xml:space="preserve">. </w:t>
      </w:r>
      <w:proofErr w:type="spellStart"/>
      <w:r>
        <w:t>Vnd</w:t>
      </w:r>
      <w:proofErr w:type="spellEnd"/>
      <w:r>
        <w:t xml:space="preserve"> beding </w:t>
      </w:r>
      <w:proofErr w:type="spellStart"/>
      <w:r>
        <w:t>offentlich</w:t>
      </w:r>
      <w:proofErr w:type="spellEnd"/>
      <w:r>
        <w:t xml:space="preserve">/ das ich </w:t>
      </w:r>
      <w:proofErr w:type="spellStart"/>
      <w:r>
        <w:t>disser</w:t>
      </w:r>
      <w:proofErr w:type="spellEnd"/>
      <w:r>
        <w:t xml:space="preserve"> Appellation </w:t>
      </w:r>
      <w:proofErr w:type="spellStart"/>
      <w:r>
        <w:t>sachen</w:t>
      </w:r>
      <w:proofErr w:type="spellEnd"/>
      <w:r>
        <w:t xml:space="preserve"> </w:t>
      </w:r>
      <w:proofErr w:type="spellStart"/>
      <w:r>
        <w:t>vnd</w:t>
      </w:r>
      <w:proofErr w:type="spellEnd"/>
      <w:r>
        <w:t xml:space="preserve"> </w:t>
      </w:r>
      <w:proofErr w:type="spellStart"/>
      <w:r>
        <w:t>vrsachen</w:t>
      </w:r>
      <w:proofErr w:type="spellEnd"/>
      <w:r>
        <w:t xml:space="preserve"> (</w:t>
      </w:r>
      <w:proofErr w:type="spellStart"/>
      <w:r>
        <w:t>szo</w:t>
      </w:r>
      <w:proofErr w:type="spellEnd"/>
      <w:r>
        <w:t xml:space="preserve"> mich zu </w:t>
      </w:r>
      <w:proofErr w:type="spellStart"/>
      <w:r>
        <w:t>appelliren</w:t>
      </w:r>
      <w:proofErr w:type="spellEnd"/>
      <w:r>
        <w:t xml:space="preserve"> bewegen </w:t>
      </w:r>
      <w:proofErr w:type="spellStart"/>
      <w:r>
        <w:t>vnd</w:t>
      </w:r>
      <w:proofErr w:type="spellEnd"/>
      <w:r>
        <w:t xml:space="preserve"> bewegt haben) zu bequemer zeit/ </w:t>
      </w:r>
      <w:proofErr w:type="spellStart"/>
      <w:r>
        <w:t>vnd</w:t>
      </w:r>
      <w:proofErr w:type="spellEnd"/>
      <w:r>
        <w:t xml:space="preserve"> in </w:t>
      </w:r>
      <w:proofErr w:type="spellStart"/>
      <w:r>
        <w:t>vnverdechtiger</w:t>
      </w:r>
      <w:proofErr w:type="spellEnd"/>
      <w:r>
        <w:t xml:space="preserve"> stell (zu der ich sicher durch ein </w:t>
      </w:r>
      <w:proofErr w:type="spellStart"/>
      <w:r>
        <w:t>fehlich</w:t>
      </w:r>
      <w:proofErr w:type="spellEnd"/>
      <w:r>
        <w:t xml:space="preserve"> </w:t>
      </w:r>
      <w:proofErr w:type="spellStart"/>
      <w:r>
        <w:t>vnd</w:t>
      </w:r>
      <w:proofErr w:type="spellEnd"/>
      <w:r>
        <w:t xml:space="preserve"> genugsam </w:t>
      </w:r>
      <w:proofErr w:type="spellStart"/>
      <w:r>
        <w:t>geleyd</w:t>
      </w:r>
      <w:proofErr w:type="spellEnd"/>
      <w:r>
        <w:t xml:space="preserve">) </w:t>
      </w:r>
      <w:proofErr w:type="spellStart"/>
      <w:r>
        <w:t>widder</w:t>
      </w:r>
      <w:proofErr w:type="spellEnd"/>
      <w:r>
        <w:t xml:space="preserve"> an mein </w:t>
      </w:r>
      <w:proofErr w:type="spellStart"/>
      <w:r>
        <w:t>gewarsam</w:t>
      </w:r>
      <w:proofErr w:type="spellEnd"/>
      <w:r>
        <w:t xml:space="preserve"> </w:t>
      </w:r>
      <w:proofErr w:type="spellStart"/>
      <w:r>
        <w:t>kömmenn</w:t>
      </w:r>
      <w:proofErr w:type="spellEnd"/>
      <w:r>
        <w:t xml:space="preserve"> </w:t>
      </w:r>
      <w:proofErr w:type="spellStart"/>
      <w:r>
        <w:t>kan</w:t>
      </w:r>
      <w:proofErr w:type="spellEnd"/>
      <w:r>
        <w:t xml:space="preserve"> </w:t>
      </w:r>
      <w:proofErr w:type="spellStart"/>
      <w:r>
        <w:t>furtzulegen</w:t>
      </w:r>
      <w:proofErr w:type="spellEnd"/>
      <w:r>
        <w:t xml:space="preserve"> </w:t>
      </w:r>
      <w:proofErr w:type="spellStart"/>
      <w:r>
        <w:t>vnd</w:t>
      </w:r>
      <w:proofErr w:type="spellEnd"/>
      <w:r>
        <w:t xml:space="preserve"> </w:t>
      </w:r>
      <w:proofErr w:type="spellStart"/>
      <w:r>
        <w:t>ausztzufuren</w:t>
      </w:r>
      <w:proofErr w:type="spellEnd"/>
      <w:r>
        <w:t xml:space="preserve"> </w:t>
      </w:r>
      <w:proofErr w:type="spellStart"/>
      <w:r>
        <w:t>bereyt</w:t>
      </w:r>
      <w:proofErr w:type="spellEnd"/>
      <w:r>
        <w:t xml:space="preserve">. </w:t>
      </w:r>
    </w:p>
    <w:p w14:paraId="4A855158" w14:textId="77777777" w:rsidR="00412ECB" w:rsidRDefault="00412ECB" w:rsidP="00412ECB">
      <w:pPr>
        <w:pStyle w:val="StandardWeb"/>
      </w:pPr>
      <w:r>
        <w:t xml:space="preserve">Hiemit </w:t>
      </w:r>
      <w:proofErr w:type="spellStart"/>
      <w:r>
        <w:t>wil</w:t>
      </w:r>
      <w:proofErr w:type="spellEnd"/>
      <w:r>
        <w:t xml:space="preserve"> auch mein </w:t>
      </w:r>
      <w:proofErr w:type="spellStart"/>
      <w:r>
        <w:t>schrifftliche</w:t>
      </w:r>
      <w:proofErr w:type="spellEnd"/>
      <w:r>
        <w:t xml:space="preserve"> </w:t>
      </w:r>
      <w:proofErr w:type="spellStart"/>
      <w:r>
        <w:t>bedingung</w:t>
      </w:r>
      <w:proofErr w:type="spellEnd"/>
      <w:r>
        <w:t xml:space="preserve">/ so hie vorgedruckt/ </w:t>
      </w:r>
      <w:proofErr w:type="spellStart"/>
      <w:r>
        <w:t>vnd</w:t>
      </w:r>
      <w:proofErr w:type="spellEnd"/>
      <w:r>
        <w:t xml:space="preserve"> </w:t>
      </w:r>
      <w:proofErr w:type="spellStart"/>
      <w:r>
        <w:t>auszgangen</w:t>
      </w:r>
      <w:proofErr w:type="spellEnd"/>
      <w:r>
        <w:t xml:space="preserve">/ </w:t>
      </w:r>
      <w:proofErr w:type="spellStart"/>
      <w:r>
        <w:t>vnd</w:t>
      </w:r>
      <w:proofErr w:type="spellEnd"/>
      <w:r>
        <w:t xml:space="preserve"> alle mein </w:t>
      </w:r>
      <w:proofErr w:type="spellStart"/>
      <w:r>
        <w:t>bucher</w:t>
      </w:r>
      <w:proofErr w:type="spellEnd"/>
      <w:r>
        <w:t xml:space="preserve"> </w:t>
      </w:r>
      <w:proofErr w:type="spellStart"/>
      <w:r>
        <w:t>lateynisch</w:t>
      </w:r>
      <w:proofErr w:type="spellEnd"/>
      <w:r>
        <w:t xml:space="preserve"> </w:t>
      </w:r>
      <w:proofErr w:type="spellStart"/>
      <w:r>
        <w:t>vnd</w:t>
      </w:r>
      <w:proofErr w:type="spellEnd"/>
      <w:r>
        <w:t xml:space="preserve"> deutsch/ mit </w:t>
      </w:r>
      <w:proofErr w:type="spellStart"/>
      <w:r>
        <w:t>yhrem</w:t>
      </w:r>
      <w:proofErr w:type="spellEnd"/>
      <w:r>
        <w:t xml:space="preserve"> laut </w:t>
      </w:r>
      <w:proofErr w:type="spellStart"/>
      <w:r>
        <w:t>vnd</w:t>
      </w:r>
      <w:proofErr w:type="spellEnd"/>
      <w:r>
        <w:t xml:space="preserve"> </w:t>
      </w:r>
      <w:proofErr w:type="spellStart"/>
      <w:r>
        <w:t>ynhalt</w:t>
      </w:r>
      <w:proofErr w:type="spellEnd"/>
      <w:r>
        <w:t xml:space="preserve"> </w:t>
      </w:r>
      <w:proofErr w:type="spellStart"/>
      <w:r>
        <w:t>vnd</w:t>
      </w:r>
      <w:proofErr w:type="spellEnd"/>
      <w:r>
        <w:t xml:space="preserve"> begriff/ </w:t>
      </w:r>
      <w:proofErr w:type="spellStart"/>
      <w:r>
        <w:t>geeffert</w:t>
      </w:r>
      <w:proofErr w:type="spellEnd"/>
      <w:r>
        <w:t xml:space="preserve"> </w:t>
      </w:r>
      <w:proofErr w:type="spellStart"/>
      <w:r>
        <w:t>vnd</w:t>
      </w:r>
      <w:proofErr w:type="spellEnd"/>
      <w:r>
        <w:t xml:space="preserve"> </w:t>
      </w:r>
      <w:proofErr w:type="spellStart"/>
      <w:r>
        <w:t>ernewt</w:t>
      </w:r>
      <w:proofErr w:type="spellEnd"/>
      <w:r>
        <w:t xml:space="preserve"> haben/ </w:t>
      </w:r>
      <w:proofErr w:type="spellStart"/>
      <w:r>
        <w:t>vnd</w:t>
      </w:r>
      <w:proofErr w:type="spellEnd"/>
      <w:r>
        <w:t xml:space="preserve"> den selben </w:t>
      </w:r>
      <w:proofErr w:type="spellStart"/>
      <w:r>
        <w:t>hochobgedachten</w:t>
      </w:r>
      <w:proofErr w:type="spellEnd"/>
      <w:r>
        <w:t xml:space="preserve"> </w:t>
      </w:r>
      <w:proofErr w:type="spellStart"/>
      <w:r>
        <w:t>Concilio</w:t>
      </w:r>
      <w:proofErr w:type="spellEnd"/>
      <w:r>
        <w:t xml:space="preserve">/ mit allen </w:t>
      </w:r>
      <w:proofErr w:type="spellStart"/>
      <w:r>
        <w:t>meynen</w:t>
      </w:r>
      <w:proofErr w:type="spellEnd"/>
      <w:r>
        <w:t xml:space="preserve"> </w:t>
      </w:r>
      <w:proofErr w:type="spellStart"/>
      <w:r>
        <w:t>guttern</w:t>
      </w:r>
      <w:proofErr w:type="spellEnd"/>
      <w:r>
        <w:t xml:space="preserve">/ beweglich </w:t>
      </w:r>
      <w:proofErr w:type="spellStart"/>
      <w:r>
        <w:t>vnd</w:t>
      </w:r>
      <w:proofErr w:type="spellEnd"/>
      <w:r>
        <w:t xml:space="preserve"> </w:t>
      </w:r>
      <w:proofErr w:type="spellStart"/>
      <w:r>
        <w:t>vnbeweglich</w:t>
      </w:r>
      <w:proofErr w:type="spellEnd"/>
      <w:r>
        <w:t xml:space="preserve">/ geistlich </w:t>
      </w:r>
      <w:proofErr w:type="spellStart"/>
      <w:r>
        <w:t>vnd</w:t>
      </w:r>
      <w:proofErr w:type="spellEnd"/>
      <w:r>
        <w:t xml:space="preserve"> weltlich/ die ich hab </w:t>
      </w:r>
      <w:proofErr w:type="spellStart"/>
      <w:r>
        <w:t>vnd</w:t>
      </w:r>
      <w:proofErr w:type="spellEnd"/>
      <w:r>
        <w:t xml:space="preserve"> haben </w:t>
      </w:r>
      <w:proofErr w:type="spellStart"/>
      <w:r>
        <w:t>werd</w:t>
      </w:r>
      <w:proofErr w:type="spellEnd"/>
      <w:r>
        <w:t xml:space="preserve">/ </w:t>
      </w:r>
      <w:proofErr w:type="spellStart"/>
      <w:r>
        <w:t>getrewlich</w:t>
      </w:r>
      <w:proofErr w:type="spellEnd"/>
      <w:r>
        <w:t xml:space="preserve"> </w:t>
      </w:r>
      <w:proofErr w:type="spellStart"/>
      <w:r>
        <w:t>vnd</w:t>
      </w:r>
      <w:proofErr w:type="spellEnd"/>
      <w:r>
        <w:t xml:space="preserve"> </w:t>
      </w:r>
      <w:proofErr w:type="spellStart"/>
      <w:r>
        <w:t>fleiszlich</w:t>
      </w:r>
      <w:proofErr w:type="spellEnd"/>
      <w:r>
        <w:t xml:space="preserve"> </w:t>
      </w:r>
      <w:proofErr w:type="spellStart"/>
      <w:r>
        <w:t>befolen</w:t>
      </w:r>
      <w:proofErr w:type="spellEnd"/>
      <w:r>
        <w:t xml:space="preserve"> haben. </w:t>
      </w:r>
    </w:p>
    <w:p w14:paraId="778E6725" w14:textId="77777777" w:rsidR="00412ECB" w:rsidRDefault="00412ECB" w:rsidP="00412ECB">
      <w:pPr>
        <w:pStyle w:val="StandardWeb"/>
      </w:pPr>
      <w:proofErr w:type="spellStart"/>
      <w:r>
        <w:t>Endtlich</w:t>
      </w:r>
      <w:proofErr w:type="spellEnd"/>
      <w:r>
        <w:t xml:space="preserve"> </w:t>
      </w:r>
      <w:proofErr w:type="spellStart"/>
      <w:r>
        <w:t>protestir</w:t>
      </w:r>
      <w:proofErr w:type="spellEnd"/>
      <w:r>
        <w:t xml:space="preserve"> ich/ wo der </w:t>
      </w:r>
      <w:proofErr w:type="spellStart"/>
      <w:r>
        <w:t>appellatus</w:t>
      </w:r>
      <w:proofErr w:type="spellEnd"/>
      <w:r>
        <w:t xml:space="preserve"> etwas gegen </w:t>
      </w:r>
      <w:proofErr w:type="spellStart"/>
      <w:r>
        <w:t>vnnd</w:t>
      </w:r>
      <w:proofErr w:type="spellEnd"/>
      <w:r>
        <w:t xml:space="preserve"> </w:t>
      </w:r>
      <w:proofErr w:type="spellStart"/>
      <w:r>
        <w:t>vber</w:t>
      </w:r>
      <w:proofErr w:type="spellEnd"/>
      <w:r>
        <w:t xml:space="preserve"> mein </w:t>
      </w:r>
      <w:proofErr w:type="spellStart"/>
      <w:r>
        <w:t>billich</w:t>
      </w:r>
      <w:proofErr w:type="spellEnd"/>
      <w:r>
        <w:t xml:space="preserve"> </w:t>
      </w:r>
      <w:proofErr w:type="spellStart"/>
      <w:r>
        <w:t>Appelation</w:t>
      </w:r>
      <w:proofErr w:type="spellEnd"/>
      <w:r>
        <w:t xml:space="preserve">/ </w:t>
      </w:r>
      <w:proofErr w:type="spellStart"/>
      <w:r>
        <w:t>widder</w:t>
      </w:r>
      <w:proofErr w:type="spellEnd"/>
      <w:r>
        <w:t xml:space="preserve"> mich oder mein freunde/ </w:t>
      </w:r>
      <w:proofErr w:type="spellStart"/>
      <w:r>
        <w:t>gonner</w:t>
      </w:r>
      <w:proofErr w:type="spellEnd"/>
      <w:r>
        <w:t xml:space="preserve"> </w:t>
      </w:r>
      <w:proofErr w:type="spellStart"/>
      <w:r>
        <w:t>vnd</w:t>
      </w:r>
      <w:proofErr w:type="spellEnd"/>
      <w:r>
        <w:t xml:space="preserve"> </w:t>
      </w:r>
      <w:proofErr w:type="spellStart"/>
      <w:r>
        <w:t>beschirmer</w:t>
      </w:r>
      <w:proofErr w:type="spellEnd"/>
      <w:r>
        <w:t xml:space="preserve">/ oder mein hab </w:t>
      </w:r>
      <w:proofErr w:type="spellStart"/>
      <w:r>
        <w:t>furnehmen</w:t>
      </w:r>
      <w:proofErr w:type="spellEnd"/>
      <w:r>
        <w:t xml:space="preserve"> </w:t>
      </w:r>
      <w:proofErr w:type="spellStart"/>
      <w:r>
        <w:t>wurd</w:t>
      </w:r>
      <w:proofErr w:type="spellEnd"/>
      <w:r>
        <w:t xml:space="preserve">/ das </w:t>
      </w:r>
      <w:proofErr w:type="spellStart"/>
      <w:r>
        <w:t>dasselb</w:t>
      </w:r>
      <w:proofErr w:type="spellEnd"/>
      <w:r>
        <w:t xml:space="preserve"> </w:t>
      </w:r>
      <w:proofErr w:type="spellStart"/>
      <w:r>
        <w:t>nichtiglich</w:t>
      </w:r>
      <w:proofErr w:type="spellEnd"/>
      <w:r>
        <w:t xml:space="preserve"> de facto </w:t>
      </w:r>
      <w:proofErr w:type="spellStart"/>
      <w:r>
        <w:t>vnd</w:t>
      </w:r>
      <w:proofErr w:type="spellEnd"/>
      <w:r>
        <w:t xml:space="preserve"> </w:t>
      </w:r>
      <w:proofErr w:type="spellStart"/>
      <w:r>
        <w:t>vnrecht</w:t>
      </w:r>
      <w:proofErr w:type="spellEnd"/>
      <w:r>
        <w:t xml:space="preserve"> </w:t>
      </w:r>
      <w:proofErr w:type="spellStart"/>
      <w:r>
        <w:t>geschehenn</w:t>
      </w:r>
      <w:proofErr w:type="spellEnd"/>
      <w:r>
        <w:t xml:space="preserve"> sey. </w:t>
      </w:r>
      <w:proofErr w:type="spellStart"/>
      <w:r>
        <w:t>Daruon</w:t>
      </w:r>
      <w:proofErr w:type="spellEnd"/>
      <w:r>
        <w:t xml:space="preserve"> ich </w:t>
      </w:r>
      <w:proofErr w:type="spellStart"/>
      <w:r>
        <w:t>offentlich</w:t>
      </w:r>
      <w:proofErr w:type="spellEnd"/>
      <w:r>
        <w:t xml:space="preserve"> beding/ mit vorbehalten rechten </w:t>
      </w:r>
      <w:proofErr w:type="spellStart"/>
      <w:r>
        <w:t>zuthesetzen</w:t>
      </w:r>
      <w:proofErr w:type="spellEnd"/>
      <w:r>
        <w:t xml:space="preserve"> </w:t>
      </w:r>
      <w:proofErr w:type="spellStart"/>
      <w:r>
        <w:t>vnd</w:t>
      </w:r>
      <w:proofErr w:type="spellEnd"/>
      <w:r>
        <w:t xml:space="preserve"> </w:t>
      </w:r>
      <w:proofErr w:type="spellStart"/>
      <w:r>
        <w:t>daruon</w:t>
      </w:r>
      <w:proofErr w:type="spellEnd"/>
      <w:r>
        <w:t xml:space="preserve"> zunehmen/ zu </w:t>
      </w:r>
      <w:proofErr w:type="spellStart"/>
      <w:r>
        <w:t>corrigiren</w:t>
      </w:r>
      <w:proofErr w:type="spellEnd"/>
      <w:r>
        <w:t xml:space="preserve"> </w:t>
      </w:r>
      <w:proofErr w:type="spellStart"/>
      <w:r>
        <w:t>vnd</w:t>
      </w:r>
      <w:proofErr w:type="spellEnd"/>
      <w:r>
        <w:t xml:space="preserve"> bessern rc. </w:t>
      </w:r>
      <w:proofErr w:type="spellStart"/>
      <w:r>
        <w:t>prout</w:t>
      </w:r>
      <w:proofErr w:type="spellEnd"/>
      <w:r>
        <w:t xml:space="preserve"> </w:t>
      </w:r>
      <w:proofErr w:type="spellStart"/>
      <w:r>
        <w:t>morist</w:t>
      </w:r>
      <w:proofErr w:type="spellEnd"/>
      <w:r>
        <w:t xml:space="preserve"> </w:t>
      </w:r>
      <w:proofErr w:type="spellStart"/>
      <w:r>
        <w:t>est</w:t>
      </w:r>
      <w:proofErr w:type="spellEnd"/>
      <w:r>
        <w:t xml:space="preserve"> et Juris rc. </w:t>
      </w:r>
      <w:proofErr w:type="spellStart"/>
      <w:r>
        <w:t>vnd</w:t>
      </w:r>
      <w:proofErr w:type="spellEnd"/>
      <w:r>
        <w:t xml:space="preserve"> </w:t>
      </w:r>
      <w:proofErr w:type="spellStart"/>
      <w:r>
        <w:t>new</w:t>
      </w:r>
      <w:proofErr w:type="spellEnd"/>
      <w:r>
        <w:t xml:space="preserve"> </w:t>
      </w:r>
      <w:proofErr w:type="spellStart"/>
      <w:r>
        <w:t>Appelation</w:t>
      </w:r>
      <w:proofErr w:type="spellEnd"/>
      <w:r>
        <w:t xml:space="preserve">/ </w:t>
      </w:r>
      <w:proofErr w:type="spellStart"/>
      <w:r>
        <w:t>szo</w:t>
      </w:r>
      <w:proofErr w:type="spellEnd"/>
      <w:r>
        <w:t xml:space="preserve"> von </w:t>
      </w:r>
      <w:proofErr w:type="spellStart"/>
      <w:r>
        <w:t>notten</w:t>
      </w:r>
      <w:proofErr w:type="spellEnd"/>
      <w:r>
        <w:t xml:space="preserve"> </w:t>
      </w:r>
      <w:proofErr w:type="spellStart"/>
      <w:r>
        <w:t>wurd</w:t>
      </w:r>
      <w:proofErr w:type="spellEnd"/>
      <w:r>
        <w:t xml:space="preserve">/ </w:t>
      </w:r>
      <w:proofErr w:type="spellStart"/>
      <w:r>
        <w:t>auff</w:t>
      </w:r>
      <w:proofErr w:type="spellEnd"/>
      <w:r>
        <w:t xml:space="preserve"> </w:t>
      </w:r>
      <w:proofErr w:type="spellStart"/>
      <w:r>
        <w:t>disse</w:t>
      </w:r>
      <w:proofErr w:type="spellEnd"/>
      <w:r>
        <w:t xml:space="preserve"> </w:t>
      </w:r>
      <w:proofErr w:type="spellStart"/>
      <w:r>
        <w:t>vnnd</w:t>
      </w:r>
      <w:proofErr w:type="spellEnd"/>
      <w:r>
        <w:t xml:space="preserve"> alle andere </w:t>
      </w:r>
      <w:proofErr w:type="spellStart"/>
      <w:r>
        <w:t>sachen</w:t>
      </w:r>
      <w:proofErr w:type="spellEnd"/>
      <w:r>
        <w:t xml:space="preserve"> </w:t>
      </w:r>
      <w:proofErr w:type="spellStart"/>
      <w:r>
        <w:t>eintzulegen</w:t>
      </w:r>
      <w:proofErr w:type="spellEnd"/>
      <w:r>
        <w:t xml:space="preserve">/ </w:t>
      </w:r>
      <w:proofErr w:type="spellStart"/>
      <w:r>
        <w:t>vnd</w:t>
      </w:r>
      <w:proofErr w:type="spellEnd"/>
      <w:r>
        <w:t xml:space="preserve"> </w:t>
      </w:r>
      <w:proofErr w:type="spellStart"/>
      <w:r>
        <w:t>bit</w:t>
      </w:r>
      <w:proofErr w:type="spellEnd"/>
      <w:r>
        <w:t xml:space="preserve"> euch </w:t>
      </w:r>
      <w:proofErr w:type="spellStart"/>
      <w:r>
        <w:t>Notarium</w:t>
      </w:r>
      <w:proofErr w:type="spellEnd"/>
      <w:r>
        <w:t xml:space="preserve">/ wie </w:t>
      </w:r>
      <w:proofErr w:type="spellStart"/>
      <w:r>
        <w:t>obgebeten</w:t>
      </w:r>
      <w:proofErr w:type="spellEnd"/>
      <w:r>
        <w:t xml:space="preserve"> ist rc. Datum et actum Wittenberg/ Freytags des .xix. tags </w:t>
      </w:r>
      <w:proofErr w:type="spellStart"/>
      <w:r>
        <w:t>Octobris</w:t>
      </w:r>
      <w:proofErr w:type="spellEnd"/>
      <w:r>
        <w:t xml:space="preserve"> in </w:t>
      </w:r>
      <w:proofErr w:type="spellStart"/>
      <w:r>
        <w:t>beyweszen</w:t>
      </w:r>
      <w:proofErr w:type="spellEnd"/>
      <w:r>
        <w:t xml:space="preserve"> </w:t>
      </w:r>
      <w:proofErr w:type="spellStart"/>
      <w:r>
        <w:t>vnd</w:t>
      </w:r>
      <w:proofErr w:type="spellEnd"/>
      <w:r>
        <w:t xml:space="preserve"> </w:t>
      </w:r>
      <w:proofErr w:type="spellStart"/>
      <w:r>
        <w:t>zuhoren</w:t>
      </w:r>
      <w:proofErr w:type="spellEnd"/>
      <w:r>
        <w:t xml:space="preserve"> des </w:t>
      </w:r>
      <w:proofErr w:type="spellStart"/>
      <w:r>
        <w:t>Anthonii</w:t>
      </w:r>
      <w:proofErr w:type="spellEnd"/>
      <w:r>
        <w:t xml:space="preserve"> </w:t>
      </w:r>
      <w:proofErr w:type="spellStart"/>
      <w:r>
        <w:t>Reynhart</w:t>
      </w:r>
      <w:proofErr w:type="spellEnd"/>
      <w:r>
        <w:t xml:space="preserve"> </w:t>
      </w:r>
      <w:proofErr w:type="spellStart"/>
      <w:r>
        <w:t>Notarij</w:t>
      </w:r>
      <w:proofErr w:type="spellEnd"/>
      <w:r>
        <w:t xml:space="preserve">/ </w:t>
      </w:r>
      <w:proofErr w:type="spellStart"/>
      <w:r>
        <w:t>vnd</w:t>
      </w:r>
      <w:proofErr w:type="spellEnd"/>
      <w:r>
        <w:t xml:space="preserve"> Wolffgang/ </w:t>
      </w:r>
      <w:proofErr w:type="spellStart"/>
      <w:r>
        <w:t>JAcobi</w:t>
      </w:r>
      <w:proofErr w:type="spellEnd"/>
      <w:r>
        <w:t xml:space="preserve"> </w:t>
      </w:r>
      <w:proofErr w:type="spellStart"/>
      <w:r>
        <w:t>priesters</w:t>
      </w:r>
      <w:proofErr w:type="spellEnd"/>
      <w:r>
        <w:t xml:space="preserve">/ Georg </w:t>
      </w:r>
      <w:proofErr w:type="spellStart"/>
      <w:r>
        <w:t>weyger</w:t>
      </w:r>
      <w:proofErr w:type="spellEnd"/>
      <w:r>
        <w:t xml:space="preserve">/ Henrich </w:t>
      </w:r>
      <w:proofErr w:type="spellStart"/>
      <w:r>
        <w:t>queszen</w:t>
      </w:r>
      <w:proofErr w:type="spellEnd"/>
      <w:r>
        <w:t xml:space="preserve"> </w:t>
      </w:r>
      <w:proofErr w:type="spellStart"/>
      <w:r>
        <w:t>studenten</w:t>
      </w:r>
      <w:proofErr w:type="spellEnd"/>
      <w:r>
        <w:t xml:space="preserve">. </w:t>
      </w:r>
    </w:p>
    <w:p w14:paraId="2D17EFE7" w14:textId="77777777" w:rsidR="00412ECB" w:rsidRDefault="00412ECB" w:rsidP="00412ECB">
      <w:pPr>
        <w:pStyle w:val="StandardWeb"/>
      </w:pPr>
      <w:r>
        <w:t xml:space="preserve">Welchen </w:t>
      </w:r>
      <w:proofErr w:type="spellStart"/>
      <w:r>
        <w:t>hern</w:t>
      </w:r>
      <w:proofErr w:type="spellEnd"/>
      <w:r>
        <w:t xml:space="preserve"> </w:t>
      </w:r>
      <w:proofErr w:type="spellStart"/>
      <w:r>
        <w:t>appellant</w:t>
      </w:r>
      <w:proofErr w:type="spellEnd"/>
      <w:r>
        <w:t xml:space="preserve">/ </w:t>
      </w:r>
      <w:proofErr w:type="spellStart"/>
      <w:r>
        <w:t>vnnd</w:t>
      </w:r>
      <w:proofErr w:type="spellEnd"/>
      <w:r>
        <w:t xml:space="preserve"> bitter der Aposteln/ Ich hie </w:t>
      </w:r>
      <w:proofErr w:type="spellStart"/>
      <w:r>
        <w:t>nachgeschriebner</w:t>
      </w:r>
      <w:proofErr w:type="spellEnd"/>
      <w:r>
        <w:t xml:space="preserve"> Notarius/ </w:t>
      </w:r>
      <w:proofErr w:type="spellStart"/>
      <w:r>
        <w:t>getzeugende</w:t>
      </w:r>
      <w:proofErr w:type="spellEnd"/>
      <w:r>
        <w:t xml:space="preserve"> </w:t>
      </w:r>
      <w:proofErr w:type="spellStart"/>
      <w:r>
        <w:t>aposteln</w:t>
      </w:r>
      <w:proofErr w:type="spellEnd"/>
      <w:r>
        <w:t xml:space="preserve">/ </w:t>
      </w:r>
      <w:proofErr w:type="spellStart"/>
      <w:r>
        <w:t>szo</w:t>
      </w:r>
      <w:proofErr w:type="spellEnd"/>
      <w:r>
        <w:t xml:space="preserve"> ich zugeben schuldig/ </w:t>
      </w:r>
      <w:proofErr w:type="spellStart"/>
      <w:r>
        <w:t>zugesacht</w:t>
      </w:r>
      <w:proofErr w:type="spellEnd"/>
      <w:r>
        <w:t xml:space="preserve">/ </w:t>
      </w:r>
      <w:proofErr w:type="spellStart"/>
      <w:r>
        <w:t>Daruber</w:t>
      </w:r>
      <w:proofErr w:type="spellEnd"/>
      <w:r>
        <w:t xml:space="preserve"> ehr </w:t>
      </w:r>
      <w:proofErr w:type="spellStart"/>
      <w:r>
        <w:t>yme</w:t>
      </w:r>
      <w:proofErr w:type="spellEnd"/>
      <w:r>
        <w:t xml:space="preserve"> ein </w:t>
      </w:r>
      <w:proofErr w:type="spellStart"/>
      <w:r>
        <w:t>odder</w:t>
      </w:r>
      <w:proofErr w:type="spellEnd"/>
      <w:r>
        <w:t xml:space="preserve"> mehr/ </w:t>
      </w:r>
      <w:proofErr w:type="spellStart"/>
      <w:r>
        <w:t>szouiel</w:t>
      </w:r>
      <w:proofErr w:type="spellEnd"/>
      <w:r>
        <w:t xml:space="preserve"> not/ Instrument zumachen </w:t>
      </w:r>
      <w:proofErr w:type="spellStart"/>
      <w:r>
        <w:t>vnd</w:t>
      </w:r>
      <w:proofErr w:type="spellEnd"/>
      <w:r>
        <w:t xml:space="preserve"> </w:t>
      </w:r>
      <w:proofErr w:type="spellStart"/>
      <w:r>
        <w:t>vbirreychen</w:t>
      </w:r>
      <w:proofErr w:type="spellEnd"/>
      <w:r>
        <w:t xml:space="preserve"> </w:t>
      </w:r>
      <w:proofErr w:type="spellStart"/>
      <w:r>
        <w:t>gebetenn</w:t>
      </w:r>
      <w:proofErr w:type="spellEnd"/>
      <w:r>
        <w:t xml:space="preserve">/ </w:t>
      </w:r>
      <w:proofErr w:type="spellStart"/>
      <w:r>
        <w:t>Geschehenn</w:t>
      </w:r>
      <w:proofErr w:type="spellEnd"/>
      <w:r>
        <w:t xml:space="preserve"> </w:t>
      </w:r>
      <w:proofErr w:type="spellStart"/>
      <w:r>
        <w:t>Wittemberg</w:t>
      </w:r>
      <w:proofErr w:type="spellEnd"/>
      <w:r>
        <w:t xml:space="preserve">/ </w:t>
      </w:r>
      <w:proofErr w:type="spellStart"/>
      <w:r>
        <w:t>Brandenb</w:t>
      </w:r>
      <w:proofErr w:type="spellEnd"/>
      <w:r>
        <w:t xml:space="preserve">. </w:t>
      </w:r>
      <w:proofErr w:type="spellStart"/>
      <w:r>
        <w:t>Bistumbs</w:t>
      </w:r>
      <w:proofErr w:type="spellEnd"/>
      <w:r>
        <w:t xml:space="preserve">/ in desselben </w:t>
      </w:r>
      <w:proofErr w:type="spellStart"/>
      <w:r>
        <w:t>herrn</w:t>
      </w:r>
      <w:proofErr w:type="spellEnd"/>
      <w:r>
        <w:t xml:space="preserve"> Appellanten </w:t>
      </w:r>
      <w:proofErr w:type="spellStart"/>
      <w:r>
        <w:t>hausze</w:t>
      </w:r>
      <w:proofErr w:type="spellEnd"/>
      <w:r>
        <w:t xml:space="preserve">/ </w:t>
      </w:r>
      <w:proofErr w:type="spellStart"/>
      <w:r>
        <w:t>gewonlicher</w:t>
      </w:r>
      <w:proofErr w:type="spellEnd"/>
      <w:r>
        <w:t xml:space="preserve"> </w:t>
      </w:r>
      <w:proofErr w:type="spellStart"/>
      <w:r>
        <w:t>residentz</w:t>
      </w:r>
      <w:proofErr w:type="spellEnd"/>
      <w:r>
        <w:t xml:space="preserve">/ Im </w:t>
      </w:r>
      <w:proofErr w:type="spellStart"/>
      <w:r>
        <w:t>Jar</w:t>
      </w:r>
      <w:proofErr w:type="spellEnd"/>
      <w:r>
        <w:t xml:space="preserve"> Romer </w:t>
      </w:r>
      <w:proofErr w:type="spellStart"/>
      <w:r>
        <w:t>zal</w:t>
      </w:r>
      <w:proofErr w:type="spellEnd"/>
      <w:r>
        <w:t xml:space="preserve">/ tag Mond/ </w:t>
      </w:r>
      <w:proofErr w:type="spellStart"/>
      <w:r>
        <w:t>vnd</w:t>
      </w:r>
      <w:proofErr w:type="spellEnd"/>
      <w:r>
        <w:t xml:space="preserve"> </w:t>
      </w:r>
      <w:proofErr w:type="spellStart"/>
      <w:r>
        <w:t>Bapstum</w:t>
      </w:r>
      <w:proofErr w:type="spellEnd"/>
      <w:r>
        <w:t xml:space="preserve">/ wie oben in </w:t>
      </w:r>
      <w:proofErr w:type="spellStart"/>
      <w:r>
        <w:t>gegenwert</w:t>
      </w:r>
      <w:proofErr w:type="spellEnd"/>
      <w:r>
        <w:t xml:space="preserve"> des </w:t>
      </w:r>
      <w:proofErr w:type="spellStart"/>
      <w:r>
        <w:t>erhafftigen</w:t>
      </w:r>
      <w:proofErr w:type="spellEnd"/>
      <w:r>
        <w:t xml:space="preserve"> </w:t>
      </w:r>
      <w:proofErr w:type="spellStart"/>
      <w:r>
        <w:t>vnd</w:t>
      </w:r>
      <w:proofErr w:type="spellEnd"/>
      <w:r>
        <w:t xml:space="preserve"> vorsichtigen Wolffgang/ Jacobi </w:t>
      </w:r>
      <w:proofErr w:type="spellStart"/>
      <w:r>
        <w:t>piesters</w:t>
      </w:r>
      <w:proofErr w:type="spellEnd"/>
      <w:r>
        <w:t xml:space="preserve">/ Georgij </w:t>
      </w:r>
      <w:proofErr w:type="spellStart"/>
      <w:r>
        <w:t>weyger</w:t>
      </w:r>
      <w:proofErr w:type="spellEnd"/>
      <w:r>
        <w:t xml:space="preserve">/ </w:t>
      </w:r>
      <w:proofErr w:type="spellStart"/>
      <w:r>
        <w:t>vnd</w:t>
      </w:r>
      <w:proofErr w:type="spellEnd"/>
      <w:r>
        <w:t xml:space="preserve"> Henrici </w:t>
      </w:r>
      <w:proofErr w:type="spellStart"/>
      <w:r>
        <w:t>Quenszen</w:t>
      </w:r>
      <w:proofErr w:type="spellEnd"/>
      <w:r>
        <w:t xml:space="preserve"> </w:t>
      </w:r>
      <w:proofErr w:type="spellStart"/>
      <w:r>
        <w:t>leyhen</w:t>
      </w:r>
      <w:proofErr w:type="spellEnd"/>
      <w:r>
        <w:t xml:space="preserve">/ </w:t>
      </w:r>
      <w:proofErr w:type="spellStart"/>
      <w:r>
        <w:t>wurtzburgisch</w:t>
      </w:r>
      <w:proofErr w:type="spellEnd"/>
      <w:r>
        <w:t xml:space="preserve">/ Brandenburgisch </w:t>
      </w:r>
      <w:proofErr w:type="spellStart"/>
      <w:r>
        <w:t>vnd</w:t>
      </w:r>
      <w:proofErr w:type="spellEnd"/>
      <w:r>
        <w:t xml:space="preserve"> </w:t>
      </w:r>
      <w:proofErr w:type="spellStart"/>
      <w:r>
        <w:t>Halberstadisch</w:t>
      </w:r>
      <w:proofErr w:type="spellEnd"/>
      <w:r>
        <w:t xml:space="preserve"> </w:t>
      </w:r>
      <w:proofErr w:type="spellStart"/>
      <w:r>
        <w:t>Bistumer</w:t>
      </w:r>
      <w:proofErr w:type="spellEnd"/>
      <w:r>
        <w:t xml:space="preserve"> </w:t>
      </w:r>
      <w:proofErr w:type="spellStart"/>
      <w:r>
        <w:t>getzeugen</w:t>
      </w:r>
      <w:proofErr w:type="spellEnd"/>
      <w:r>
        <w:t xml:space="preserve"> </w:t>
      </w:r>
      <w:proofErr w:type="spellStart"/>
      <w:r>
        <w:t>dorzu</w:t>
      </w:r>
      <w:proofErr w:type="spellEnd"/>
      <w:r>
        <w:t xml:space="preserve"> </w:t>
      </w:r>
      <w:proofErr w:type="spellStart"/>
      <w:r>
        <w:t>geruffen</w:t>
      </w:r>
      <w:proofErr w:type="spellEnd"/>
      <w:r>
        <w:t xml:space="preserve"> </w:t>
      </w:r>
      <w:proofErr w:type="spellStart"/>
      <w:r>
        <w:t>vnd</w:t>
      </w:r>
      <w:proofErr w:type="spellEnd"/>
      <w:r>
        <w:t xml:space="preserve"> gebeten. </w:t>
      </w:r>
    </w:p>
    <w:p w14:paraId="63249FE3" w14:textId="0A5B3555" w:rsidR="0022039F" w:rsidRDefault="00412ECB" w:rsidP="00412ECB">
      <w:proofErr w:type="spellStart"/>
      <w:r>
        <w:t>Vnnd</w:t>
      </w:r>
      <w:proofErr w:type="spellEnd"/>
      <w:r>
        <w:t xml:space="preserve"> </w:t>
      </w:r>
      <w:proofErr w:type="spellStart"/>
      <w:r>
        <w:t>wan</w:t>
      </w:r>
      <w:proofErr w:type="spellEnd"/>
      <w:r>
        <w:t xml:space="preserve"> ich Antonius Reinhardt </w:t>
      </w:r>
      <w:proofErr w:type="spellStart"/>
      <w:r>
        <w:t>Meysznischs</w:t>
      </w:r>
      <w:proofErr w:type="spellEnd"/>
      <w:r>
        <w:t xml:space="preserve"> </w:t>
      </w:r>
      <w:proofErr w:type="spellStart"/>
      <w:r>
        <w:t>Bistumbs</w:t>
      </w:r>
      <w:proofErr w:type="spellEnd"/>
      <w:r>
        <w:t xml:space="preserve">/ </w:t>
      </w:r>
      <w:proofErr w:type="spellStart"/>
      <w:r>
        <w:t>keyszerlicher</w:t>
      </w:r>
      <w:proofErr w:type="spellEnd"/>
      <w:r>
        <w:t xml:space="preserve"> </w:t>
      </w:r>
      <w:proofErr w:type="spellStart"/>
      <w:r>
        <w:t>gewalt</w:t>
      </w:r>
      <w:proofErr w:type="spellEnd"/>
      <w:r>
        <w:t xml:space="preserve"> </w:t>
      </w:r>
      <w:proofErr w:type="spellStart"/>
      <w:r>
        <w:t>offenwarer</w:t>
      </w:r>
      <w:proofErr w:type="spellEnd"/>
      <w:r>
        <w:t xml:space="preserve"> Notarius bey </w:t>
      </w:r>
      <w:proofErr w:type="spellStart"/>
      <w:r>
        <w:t>einlegung</w:t>
      </w:r>
      <w:proofErr w:type="spellEnd"/>
      <w:r>
        <w:t xml:space="preserve"> solcher </w:t>
      </w:r>
      <w:proofErr w:type="spellStart"/>
      <w:r>
        <w:t>Appeltation</w:t>
      </w:r>
      <w:proofErr w:type="spellEnd"/>
      <w:r>
        <w:t xml:space="preserve">/ </w:t>
      </w:r>
      <w:proofErr w:type="spellStart"/>
      <w:r>
        <w:t>prouocation</w:t>
      </w:r>
      <w:proofErr w:type="spellEnd"/>
      <w:r>
        <w:t xml:space="preserve">/ Petition der Aposteln </w:t>
      </w:r>
      <w:proofErr w:type="spellStart"/>
      <w:r>
        <w:t>protestation</w:t>
      </w:r>
      <w:proofErr w:type="spellEnd"/>
      <w:r>
        <w:t xml:space="preserve">/ </w:t>
      </w:r>
      <w:proofErr w:type="spellStart"/>
      <w:r>
        <w:t>vnnd</w:t>
      </w:r>
      <w:proofErr w:type="spellEnd"/>
      <w:r>
        <w:t xml:space="preserve"> allen andern ob </w:t>
      </w:r>
      <w:proofErr w:type="spellStart"/>
      <w:r>
        <w:t>vortzeychenten</w:t>
      </w:r>
      <w:proofErr w:type="spellEnd"/>
      <w:r>
        <w:t xml:space="preserve"> stucken/ </w:t>
      </w:r>
      <w:proofErr w:type="spellStart"/>
      <w:r>
        <w:t>punckten</w:t>
      </w:r>
      <w:proofErr w:type="spellEnd"/>
      <w:r>
        <w:t xml:space="preserve"> </w:t>
      </w:r>
      <w:proofErr w:type="spellStart"/>
      <w:r>
        <w:t>vnnd</w:t>
      </w:r>
      <w:proofErr w:type="spellEnd"/>
      <w:r>
        <w:t xml:space="preserve"> </w:t>
      </w:r>
      <w:proofErr w:type="spellStart"/>
      <w:r>
        <w:t>artickeln</w:t>
      </w:r>
      <w:proofErr w:type="spellEnd"/>
      <w:r>
        <w:t xml:space="preserve"> </w:t>
      </w:r>
      <w:proofErr w:type="spellStart"/>
      <w:r>
        <w:t>sampt</w:t>
      </w:r>
      <w:proofErr w:type="spellEnd"/>
      <w:r>
        <w:t xml:space="preserve"> </w:t>
      </w:r>
      <w:proofErr w:type="spellStart"/>
      <w:r>
        <w:t>benanten</w:t>
      </w:r>
      <w:proofErr w:type="spellEnd"/>
      <w:r>
        <w:t xml:space="preserve"> </w:t>
      </w:r>
      <w:proofErr w:type="spellStart"/>
      <w:r>
        <w:t>getzeugen</w:t>
      </w:r>
      <w:proofErr w:type="spellEnd"/>
      <w:r>
        <w:t xml:space="preserve">/ </w:t>
      </w:r>
      <w:proofErr w:type="spellStart"/>
      <w:r>
        <w:t>personlich</w:t>
      </w:r>
      <w:proofErr w:type="spellEnd"/>
      <w:r>
        <w:t xml:space="preserve"> entgegen gewesen bin/ die ding (</w:t>
      </w:r>
      <w:proofErr w:type="spellStart"/>
      <w:r>
        <w:t>alszo</w:t>
      </w:r>
      <w:proofErr w:type="spellEnd"/>
      <w:r>
        <w:t xml:space="preserve"> </w:t>
      </w:r>
      <w:proofErr w:type="spellStart"/>
      <w:r>
        <w:t>geschehenn</w:t>
      </w:r>
      <w:proofErr w:type="spellEnd"/>
      <w:r>
        <w:t xml:space="preserve">) </w:t>
      </w:r>
      <w:proofErr w:type="spellStart"/>
      <w:r>
        <w:t>gesehenn</w:t>
      </w:r>
      <w:proofErr w:type="spellEnd"/>
      <w:r>
        <w:t xml:space="preserve"> </w:t>
      </w:r>
      <w:proofErr w:type="spellStart"/>
      <w:r>
        <w:t>vnd</w:t>
      </w:r>
      <w:proofErr w:type="spellEnd"/>
      <w:r>
        <w:t xml:space="preserve"> </w:t>
      </w:r>
      <w:proofErr w:type="spellStart"/>
      <w:r>
        <w:t>gehort</w:t>
      </w:r>
      <w:proofErr w:type="spellEnd"/>
      <w:r>
        <w:t xml:space="preserve">/ </w:t>
      </w:r>
      <w:proofErr w:type="spellStart"/>
      <w:r>
        <w:t>vnnd</w:t>
      </w:r>
      <w:proofErr w:type="spellEnd"/>
      <w:r>
        <w:t xml:space="preserve"> in die </w:t>
      </w:r>
      <w:proofErr w:type="spellStart"/>
      <w:r>
        <w:t>noten</w:t>
      </w:r>
      <w:proofErr w:type="spellEnd"/>
      <w:r>
        <w:t xml:space="preserve"> genommen. </w:t>
      </w:r>
      <w:proofErr w:type="spellStart"/>
      <w:r>
        <w:t>Darauff</w:t>
      </w:r>
      <w:proofErr w:type="spellEnd"/>
      <w:r>
        <w:t xml:space="preserve"> </w:t>
      </w:r>
      <w:proofErr w:type="spellStart"/>
      <w:r>
        <w:t>disz</w:t>
      </w:r>
      <w:proofErr w:type="spellEnd"/>
      <w:r>
        <w:t xml:space="preserve"> </w:t>
      </w:r>
      <w:proofErr w:type="spellStart"/>
      <w:r>
        <w:t>offinbar</w:t>
      </w:r>
      <w:proofErr w:type="spellEnd"/>
      <w:r>
        <w:t xml:space="preserve"> </w:t>
      </w:r>
      <w:proofErr w:type="spellStart"/>
      <w:r>
        <w:t>Instument</w:t>
      </w:r>
      <w:proofErr w:type="spellEnd"/>
      <w:r>
        <w:t xml:space="preserve">/ meiner </w:t>
      </w:r>
      <w:proofErr w:type="spellStart"/>
      <w:r>
        <w:t>eygen</w:t>
      </w:r>
      <w:proofErr w:type="spellEnd"/>
      <w:r>
        <w:t xml:space="preserve"> </w:t>
      </w:r>
      <w:proofErr w:type="spellStart"/>
      <w:r>
        <w:t>handtschrifft</w:t>
      </w:r>
      <w:proofErr w:type="spellEnd"/>
      <w:r>
        <w:t xml:space="preserve">/ gemacht/ </w:t>
      </w:r>
      <w:proofErr w:type="spellStart"/>
      <w:r>
        <w:t>vnterschrieben</w:t>
      </w:r>
      <w:proofErr w:type="spellEnd"/>
      <w:r>
        <w:t xml:space="preserve">/ </w:t>
      </w:r>
      <w:proofErr w:type="spellStart"/>
      <w:r>
        <w:t>publicirt</w:t>
      </w:r>
      <w:proofErr w:type="spellEnd"/>
      <w:r>
        <w:t xml:space="preserve">/ </w:t>
      </w:r>
      <w:proofErr w:type="spellStart"/>
      <w:r>
        <w:t>vnnd</w:t>
      </w:r>
      <w:proofErr w:type="spellEnd"/>
      <w:r>
        <w:t xml:space="preserve"> in </w:t>
      </w:r>
      <w:proofErr w:type="spellStart"/>
      <w:r>
        <w:t>disse</w:t>
      </w:r>
      <w:proofErr w:type="spellEnd"/>
      <w:r>
        <w:t xml:space="preserve"> offenbare form gebracht/ mit </w:t>
      </w:r>
      <w:proofErr w:type="spellStart"/>
      <w:r>
        <w:t>meynen</w:t>
      </w:r>
      <w:proofErr w:type="spellEnd"/>
      <w:r>
        <w:t xml:space="preserve"> </w:t>
      </w:r>
      <w:proofErr w:type="spellStart"/>
      <w:r>
        <w:t>gewonlichen</w:t>
      </w:r>
      <w:proofErr w:type="spellEnd"/>
      <w:r>
        <w:t xml:space="preserve"> </w:t>
      </w:r>
      <w:proofErr w:type="spellStart"/>
      <w:r>
        <w:t>namen</w:t>
      </w:r>
      <w:proofErr w:type="spellEnd"/>
      <w:r>
        <w:t xml:space="preserve">/ </w:t>
      </w:r>
      <w:proofErr w:type="spellStart"/>
      <w:r>
        <w:t>vnd</w:t>
      </w:r>
      <w:proofErr w:type="spellEnd"/>
      <w:r>
        <w:t xml:space="preserve"> </w:t>
      </w:r>
      <w:proofErr w:type="spellStart"/>
      <w:r>
        <w:t>zeychen</w:t>
      </w:r>
      <w:proofErr w:type="spellEnd"/>
      <w:r>
        <w:t xml:space="preserve"> </w:t>
      </w:r>
      <w:proofErr w:type="spellStart"/>
      <w:r>
        <w:t>vortzechent</w:t>
      </w:r>
      <w:proofErr w:type="spellEnd"/>
      <w:r>
        <w:t xml:space="preserve">/ Zu </w:t>
      </w:r>
      <w:proofErr w:type="spellStart"/>
      <w:r>
        <w:t>glaubwirdig</w:t>
      </w:r>
      <w:proofErr w:type="spellEnd"/>
      <w:r>
        <w:t xml:space="preserve"> </w:t>
      </w:r>
      <w:proofErr w:type="spellStart"/>
      <w:r>
        <w:t>vrkundt</w:t>
      </w:r>
      <w:proofErr w:type="spellEnd"/>
      <w:r>
        <w:t xml:space="preserve"> </w:t>
      </w:r>
      <w:proofErr w:type="spellStart"/>
      <w:r>
        <w:t>dotzu</w:t>
      </w:r>
      <w:proofErr w:type="spellEnd"/>
      <w:r>
        <w:t xml:space="preserve"> </w:t>
      </w:r>
      <w:proofErr w:type="spellStart"/>
      <w:r>
        <w:t>geruffen</w:t>
      </w:r>
      <w:proofErr w:type="spellEnd"/>
      <w:r>
        <w:t xml:space="preserve"> </w:t>
      </w:r>
      <w:proofErr w:type="spellStart"/>
      <w:r>
        <w:t>vnd</w:t>
      </w:r>
      <w:proofErr w:type="spellEnd"/>
      <w:r>
        <w:t xml:space="preserve"> </w:t>
      </w:r>
      <w:proofErr w:type="spellStart"/>
      <w:r>
        <w:t>erfudert</w:t>
      </w:r>
      <w:proofErr w:type="spellEnd"/>
      <w:r>
        <w:t>.</w:t>
      </w:r>
    </w:p>
    <w:p w14:paraId="0F16B743" w14:textId="77777777" w:rsidR="00D5498D" w:rsidRPr="00D5498D" w:rsidRDefault="007166CE" w:rsidP="008E63BE">
      <w:pPr>
        <w:pStyle w:val="berschrift1"/>
      </w:pPr>
      <w:r>
        <w:br w:type="page"/>
      </w:r>
      <w:r w:rsidR="00D5498D" w:rsidRPr="00D5498D">
        <w:t>Quellen:</w:t>
      </w:r>
    </w:p>
    <w:p w14:paraId="758139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978FB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451D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390A04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E62D97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13D206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111643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33E666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BEC32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F5176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340EF1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215CF0" w14:textId="062EF88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752"/>
    <w:rsid w:val="00082307"/>
    <w:rsid w:val="000C66E5"/>
    <w:rsid w:val="001F54C4"/>
    <w:rsid w:val="0022039F"/>
    <w:rsid w:val="00272484"/>
    <w:rsid w:val="00297F83"/>
    <w:rsid w:val="002E6D11"/>
    <w:rsid w:val="00381C0C"/>
    <w:rsid w:val="00412ECB"/>
    <w:rsid w:val="00537F59"/>
    <w:rsid w:val="007166CE"/>
    <w:rsid w:val="007E1779"/>
    <w:rsid w:val="0083667B"/>
    <w:rsid w:val="008D7463"/>
    <w:rsid w:val="008E417E"/>
    <w:rsid w:val="008E63BE"/>
    <w:rsid w:val="00A81752"/>
    <w:rsid w:val="00B365E5"/>
    <w:rsid w:val="00C35859"/>
    <w:rsid w:val="00CC4EAC"/>
    <w:rsid w:val="00D14D4F"/>
    <w:rsid w:val="00D5498D"/>
    <w:rsid w:val="00F600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0788C"/>
  <w15:chartTrackingRefBased/>
  <w15:docId w15:val="{82D93633-6CC1-4D85-B44D-4C0E1E6C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12EC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2777</Words>
  <Characters>17499</Characters>
  <Application>Microsoft Office Word</Application>
  <DocSecurity>0</DocSecurity>
  <Lines>145</Lines>
  <Paragraphs>40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Appelation an ein christliches Konzil</dc:title>
  <dc:subject/>
  <dc:creator>Bodenstein, Andreas</dc:creator>
  <cp:keywords/>
  <dc:description/>
  <cp:lastModifiedBy>webmaster@glaubensstimme.de</cp:lastModifiedBy>
  <cp:revision>4</cp:revision>
  <dcterms:created xsi:type="dcterms:W3CDTF">2021-04-15T05:30:00Z</dcterms:created>
  <dcterms:modified xsi:type="dcterms:W3CDTF">2021-04-16T16:13:00Z</dcterms:modified>
  <dc:language>de</dc:language>
</cp:coreProperties>
</file>